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D56" w:rsidRPr="00482F18" w:rsidRDefault="00482F18" w:rsidP="00482F18">
      <w:pPr>
        <w:autoSpaceDE w:val="0"/>
        <w:autoSpaceDN w:val="0"/>
        <w:spacing w:after="78" w:line="220" w:lineRule="exact"/>
        <w:jc w:val="right"/>
        <w:rPr>
          <w:lang w:val="ru-RU"/>
        </w:rPr>
      </w:pPr>
      <w:bookmarkStart w:id="0" w:name="_GoBack"/>
      <w:r>
        <w:rPr>
          <w:lang w:val="ru-RU"/>
        </w:rPr>
        <w:t>2.1.7.</w:t>
      </w:r>
    </w:p>
    <w:p w:rsidR="006A07D1" w:rsidRPr="00D035BE" w:rsidRDefault="006A07D1" w:rsidP="006A07D1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A07D1" w:rsidRPr="00D035BE" w:rsidRDefault="006A07D1" w:rsidP="006A07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«Кузембетьевская средняя общеобразовательная школа им.Х.Г.Хусаинова»</w:t>
      </w:r>
    </w:p>
    <w:p w:rsidR="006A07D1" w:rsidRPr="00D035BE" w:rsidRDefault="006A07D1" w:rsidP="006A07D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 xml:space="preserve">Мензелинского муниципального района  </w:t>
      </w:r>
    </w:p>
    <w:p w:rsidR="006A07D1" w:rsidRPr="00D035BE" w:rsidRDefault="006A07D1" w:rsidP="006A07D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6A07D1" w:rsidRDefault="006A07D1" w:rsidP="006A07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60369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6A07D1" w:rsidRPr="006A07D1" w:rsidRDefault="006A07D1" w:rsidP="006A07D1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5056557)</w:t>
      </w:r>
    </w:p>
    <w:p w:rsidR="006A07D1" w:rsidRPr="00A0172B" w:rsidRDefault="006A07D1" w:rsidP="006A07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0172B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математике</w:t>
      </w:r>
    </w:p>
    <w:p w:rsidR="006A07D1" w:rsidRPr="00482F18" w:rsidRDefault="006A07D1" w:rsidP="006A07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482F18"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 w:rsidRPr="00482F18"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bookmarkEnd w:id="0"/>
    <w:p w:rsidR="006A07D1" w:rsidRPr="00482F18" w:rsidRDefault="006A07D1" w:rsidP="006A07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6A07D1" w:rsidRPr="00482F18" w:rsidRDefault="006A07D1" w:rsidP="006A07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6A07D1" w:rsidRPr="00482F18" w:rsidRDefault="006A07D1" w:rsidP="006A07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98" w:right="1440" w:bottom="836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78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87D56" w:rsidRPr="006A07D1" w:rsidRDefault="00FE1B94">
      <w:pPr>
        <w:autoSpaceDE w:val="0"/>
        <w:autoSpaceDN w:val="0"/>
        <w:spacing w:before="346" w:after="0"/>
        <w:ind w:right="144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887D56" w:rsidRPr="006A07D1" w:rsidRDefault="00FE1B94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887D56" w:rsidRPr="006A07D1" w:rsidRDefault="00FE1B94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(«часть-целое»,«больше-меньше», «равно-неравно», «порядок»), смысла арифметических действий,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887D56" w:rsidRPr="006A07D1" w:rsidRDefault="00FE1B94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887D56" w:rsidRPr="006A07D1" w:rsidRDefault="00FE1B94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887D56" w:rsidRPr="006A07D1" w:rsidRDefault="00FE1B94">
      <w:pPr>
        <w:autoSpaceDE w:val="0"/>
        <w:autoSpaceDN w:val="0"/>
        <w:spacing w:before="178" w:after="0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98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887D56" w:rsidRPr="006A07D1" w:rsidRDefault="00FE1B94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887D56" w:rsidRPr="006A07D1" w:rsidRDefault="00FE1B9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каждом классе начальной школы отводится 4 часа в неделю, всего 540 часов. Из них: в 1 классе — 132 часа, во 2 классе — 136 часов, 3 классе — 136 часов, 4 классе — 136 часов.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78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87D56" w:rsidRPr="006A07D1" w:rsidRDefault="00FE1B94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величины»,«Арифметические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108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62" w:lineRule="auto"/>
        <w:ind w:left="420" w:right="129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два объекта, два числа; распределять объекты на группы по заданному основанию;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</w:p>
    <w:p w:rsidR="00887D56" w:rsidRPr="006A07D1" w:rsidRDefault="00FE1B9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887D56" w:rsidRPr="006A07D1" w:rsidRDefault="00FE1B94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887D56" w:rsidRPr="006A07D1" w:rsidRDefault="00FE1B94">
      <w:pPr>
        <w:autoSpaceDE w:val="0"/>
        <w:autoSpaceDN w:val="0"/>
        <w:spacing w:before="32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Величины: сравнение по массе (единица массы — кило- грамм); измерение длины (единицы длины—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887D56" w:rsidRPr="006A07D1" w:rsidRDefault="00FE1B94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28" w:right="656" w:bottom="342" w:left="666" w:header="720" w:footer="720" w:gutter="0"/>
          <w:cols w:space="720" w:equalWidth="0">
            <w:col w:w="10578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p w:rsidR="00887D56" w:rsidRPr="006A07D1" w:rsidRDefault="00FE1B94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 вычитания Проверка результата вычисления (реальность ответа, обратное действие)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Неизвестный компонент действия сложения, действия вычитания; его нахождение.</w:t>
      </w:r>
    </w:p>
    <w:p w:rsidR="00887D56" w:rsidRPr="006A07D1" w:rsidRDefault="00FE1B94">
      <w:pPr>
        <w:autoSpaceDE w:val="0"/>
        <w:autoSpaceDN w:val="0"/>
        <w:spacing w:before="70" w:after="0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887D56" w:rsidRPr="006A07D1" w:rsidRDefault="00FE1B94">
      <w:pPr>
        <w:autoSpaceDE w:val="0"/>
        <w:autoSpaceDN w:val="0"/>
        <w:spacing w:before="264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887D56" w:rsidRPr="006A07D1" w:rsidRDefault="00FE1B94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887D56" w:rsidRPr="006A07D1" w:rsidRDefault="00FE1B94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887D56" w:rsidRPr="006A07D1" w:rsidRDefault="00FE1B94">
      <w:pPr>
        <w:autoSpaceDE w:val="0"/>
        <w:autoSpaceDN w:val="0"/>
        <w:spacing w:before="118" w:after="0" w:line="288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Нахождение, формулирование одного-двух общих 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чисел, геометрических фигур, объектов повседневной  жизни. Верные (истинные) и неверные (ложные) утверждения, со- держащие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количественные, пространственные отношения,  зависимости между числами/величинами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отношения (часть-целое, больше-меньше) в окружающем мире;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назначение и использовать простейшие измерительные приборы (сантиметровая лента, весы);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сравнивать группы объектов (чисел, величин, геометрических фигур) по самостоятельно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86" w:right="658" w:bottom="28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96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343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выбранному основанию;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распределять (классифицировать) объекты (числа,  величины, геометрические фигуры, текстовые задачи в одно действие) на группы;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порядок выполнения действий в числовом выражении, содержащем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  сложения  и  вычитания (со скобками/без скобок);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соответствие между математическим выражением и его текстовым описанием; —  подбирать примеры, подтверждающие суждение, вывод, ответ.</w:t>
      </w:r>
    </w:p>
    <w:p w:rsidR="00887D56" w:rsidRPr="006A07D1" w:rsidRDefault="00FE1B94">
      <w:pPr>
        <w:autoSpaceDE w:val="0"/>
        <w:autoSpaceDN w:val="0"/>
        <w:spacing w:before="180" w:after="0" w:line="341" w:lineRule="auto"/>
        <w:ind w:left="240" w:right="144" w:hanging="24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использовать информацию, представленную в текстовой, графической (рисунок, схема, таблица) форме, заполнять таблицы;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логику перебора вариантов для решения простейших комбинаторных задач; —  дополнять модели (схемы, изображения) готовыми числовыми данными.</w:t>
      </w:r>
    </w:p>
    <w:p w:rsidR="00887D56" w:rsidRPr="006A07D1" w:rsidRDefault="00FE1B94">
      <w:pPr>
        <w:autoSpaceDE w:val="0"/>
        <w:autoSpaceDN w:val="0"/>
        <w:spacing w:before="178" w:after="0" w:line="370" w:lineRule="auto"/>
        <w:ind w:left="240" w:right="432" w:hanging="24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вычислений; объяснять выбор величины, соответствующей ситуации измерения;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текстовую задачу с заданным отношением (готовым решением) по образцу; —  использовать математические знаки и терминологию для описания сюжетной ситуации; —  конструирования утверждений, выводов относительно данных объектов, отношения; —  называть числа, величины, геометрические фигуры, обладающие заданным свойством; —  записывать, читать число, числовое выражение;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примеры, иллюстрирующие смысл арифметического действия;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 с использованием слов «каждый», «все».</w:t>
      </w:r>
    </w:p>
    <w:p w:rsidR="00887D56" w:rsidRPr="006A07D1" w:rsidRDefault="00FE1B94">
      <w:pPr>
        <w:autoSpaceDE w:val="0"/>
        <w:autoSpaceDN w:val="0"/>
        <w:spacing w:before="180" w:after="0" w:line="336" w:lineRule="auto"/>
        <w:ind w:left="240" w:right="720" w:hanging="24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следовать установленному правилу, по которому составлен ряд чисел, величин, геометрических фигур;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организовывать, участвовать, контролировать ход и результат парной работы с математическим материалом;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правильность вычисления с помощью другого приёма выполнения действия, обратного действия;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находить с помощью учителя причину возникшей ошибки и трудности.</w:t>
      </w:r>
    </w:p>
    <w:p w:rsidR="00887D56" w:rsidRPr="006A07D1" w:rsidRDefault="00FE1B94">
      <w:pPr>
        <w:autoSpaceDE w:val="0"/>
        <w:autoSpaceDN w:val="0"/>
        <w:spacing w:before="178" w:after="0" w:line="319" w:lineRule="auto"/>
        <w:ind w:left="240" w:right="432" w:hanging="24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правила совместной деятельности при работе в парах, группах, составленных учителем или самостоятельно;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16" w:right="730" w:bottom="408" w:left="846" w:header="720" w:footer="720" w:gutter="0"/>
          <w:cols w:space="720" w:equalWidth="0">
            <w:col w:w="1032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участников, готовить презентацию (устное выступление) решения или ответа;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действий, измерений);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совместно с учителем оценивать результаты выполнения общей работы.</w:t>
      </w:r>
    </w:p>
    <w:p w:rsidR="00887D56" w:rsidRPr="006A07D1" w:rsidRDefault="00FE1B94">
      <w:pPr>
        <w:autoSpaceDE w:val="0"/>
        <w:autoSpaceDN w:val="0"/>
        <w:spacing w:before="32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887D56" w:rsidRPr="006A07D1" w:rsidRDefault="00FE1B94">
      <w:pPr>
        <w:autoSpaceDE w:val="0"/>
        <w:autoSpaceDN w:val="0"/>
        <w:spacing w:before="264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887D56" w:rsidRPr="006A07D1" w:rsidRDefault="00FE1B94">
      <w:pPr>
        <w:autoSpaceDE w:val="0"/>
        <w:autoSpaceDN w:val="0"/>
        <w:spacing w:before="120" w:after="0" w:line="271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Масса (единица массы — грамм); соотношение между килограммом и граммом; отношение«тяжелее/легче на/в».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Стоимость (единицы — рубль, копейка); установление отношения «дороже/дешевле на/в».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Время (единица времени — секунда); установление отношения «быстрее/медленнее на/в».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887D56" w:rsidRPr="006A07D1" w:rsidRDefault="00FE1B9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887D56" w:rsidRPr="006A07D1" w:rsidRDefault="00FE1B9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Нахождение неизвестного компонента арифметического действия.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86" w:right="654" w:bottom="444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174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18" w:after="0" w:line="262" w:lineRule="auto"/>
        <w:ind w:right="576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887D56" w:rsidRPr="006A07D1" w:rsidRDefault="00FE1B94">
      <w:pPr>
        <w:autoSpaceDE w:val="0"/>
        <w:autoSpaceDN w:val="0"/>
        <w:spacing w:before="70" w:after="0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887D56" w:rsidRPr="006A07D1" w:rsidRDefault="00FE1B94">
      <w:pPr>
        <w:autoSpaceDE w:val="0"/>
        <w:autoSpaceDN w:val="0"/>
        <w:spacing w:before="264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887D56" w:rsidRPr="006A07D1" w:rsidRDefault="00FE1B94">
      <w:pPr>
        <w:autoSpaceDE w:val="0"/>
        <w:autoSpaceDN w:val="0"/>
        <w:spacing w:before="12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887D56" w:rsidRPr="006A07D1" w:rsidRDefault="00FE1B94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:rsidR="00887D56" w:rsidRPr="006A07D1" w:rsidRDefault="00FE1B9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использовать разные приёмы и алгоритмы вычисления;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94" w:right="706" w:bottom="312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72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проверки значения математического термина (понятия).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соответствии с практической ситуацией; </w:t>
      </w:r>
    </w:p>
    <w:p w:rsidR="00887D56" w:rsidRPr="006A07D1" w:rsidRDefault="00FE1B9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</w:p>
    <w:p w:rsidR="00887D56" w:rsidRPr="006A07D1" w:rsidRDefault="00FE1B94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использовать различные приёмы прикидки и проверки правильности вычисления;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проверять полноту и правильность заполнения таблиц сложения, умножения..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887D56" w:rsidRPr="006A07D1" w:rsidRDefault="00FE1B94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</w:p>
    <w:p w:rsidR="00887D56" w:rsidRPr="006A07D1" w:rsidRDefault="00FE1B94">
      <w:pPr>
        <w:autoSpaceDE w:val="0"/>
        <w:autoSpaceDN w:val="0"/>
        <w:spacing w:before="32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20" w:after="0" w:line="262" w:lineRule="auto"/>
        <w:ind w:right="14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887D56" w:rsidRPr="006A07D1" w:rsidRDefault="00FE1B9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Величины: сравнение объектов по массе, длине, площади, вместимости.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Единицы массы — центнер, тонна; соотношения между единицами массы.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Единицы времени (сутки, неделя, месяц, год, век), соотношение между ними.</w:t>
      </w:r>
    </w:p>
    <w:p w:rsidR="00887D56" w:rsidRPr="006A07D1" w:rsidRDefault="00FE1B9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Доля величины времени, массы, длины.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887D56" w:rsidRPr="006A07D1" w:rsidRDefault="00FE1B94">
      <w:pPr>
        <w:autoSpaceDE w:val="0"/>
        <w:autoSpaceDN w:val="0"/>
        <w:spacing w:before="118" w:after="0" w:line="271" w:lineRule="auto"/>
        <w:ind w:right="576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887D56" w:rsidRPr="006A07D1" w:rsidRDefault="00FE1B94">
      <w:pPr>
        <w:autoSpaceDE w:val="0"/>
        <w:autoSpaceDN w:val="0"/>
        <w:spacing w:before="70" w:after="0" w:line="262" w:lineRule="auto"/>
        <w:jc w:val="center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92" w:right="706" w:bottom="31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том числе с помощью калькулятора.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Умножение и деление величины на однозначное число.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887D56" w:rsidRPr="006A07D1" w:rsidRDefault="00FE1B94">
      <w:pPr>
        <w:autoSpaceDE w:val="0"/>
        <w:autoSpaceDN w:val="0"/>
        <w:spacing w:before="118" w:after="0" w:line="286" w:lineRule="auto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 задачей,  решение  которой 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887D56" w:rsidRPr="006A07D1" w:rsidRDefault="00FE1B94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симметрии.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887D56" w:rsidRPr="006A07D1" w:rsidRDefault="00FE1B94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Пространственные геометрические фигуры (тела): шар, куб, цилиндр, конус, пирамида; различение, называние.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Периметр, площадь фигуры, составленной из двух, трёх прямоугольников (квадратов).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18" w:after="0" w:line="262" w:lineRule="auto"/>
        <w:ind w:right="1008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887D56" w:rsidRPr="006A07D1" w:rsidRDefault="00FE1B94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887D56" w:rsidRPr="006A07D1" w:rsidRDefault="00FE1B94">
      <w:pPr>
        <w:autoSpaceDE w:val="0"/>
        <w:autoSpaceDN w:val="0"/>
        <w:spacing w:before="72" w:after="0"/>
        <w:ind w:firstLine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Доступные электронные средства обучения, пособия, тренажёры, их использование под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ориентированные на детей младшего школьного возраста).</w:t>
      </w:r>
    </w:p>
    <w:p w:rsidR="00887D56" w:rsidRPr="006A07D1" w:rsidRDefault="00FE1B9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Алгоритмы решения учебных и практических задач.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изученной математической терминологии, использовать её в высказываниях и рассуждениях;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140"/>
        <w:jc w:val="both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изученных геометрических фигур в окружающем мире; 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86" w:right="754" w:bottom="458" w:left="666" w:header="720" w:footer="720" w:gutter="0"/>
          <w:cols w:space="720" w:equalWidth="0">
            <w:col w:w="10480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108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1 - 2 выбранным признакам;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модель математической задачи, проверять её соответствие условиям задачи;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887D56" w:rsidRPr="006A07D1" w:rsidRDefault="00FE1B94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разных формах; </w:t>
      </w:r>
    </w:p>
    <w:p w:rsidR="00887D56" w:rsidRPr="006A07D1" w:rsidRDefault="00FE1B94">
      <w:pPr>
        <w:autoSpaceDE w:val="0"/>
        <w:autoSpaceDN w:val="0"/>
        <w:spacing w:before="192" w:after="0" w:line="271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240" w:right="100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записи решения предметной или практической задачи;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и контрпримеры для подтверждения/опровержения вывода, гипотезы;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конструировать, читать числовое выражение;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практическую ситуацию с использованием изученной терминологии;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математические объекты, явления и события с помощью изученных величин;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инструкцию, записывать рассуждение;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инициировать обсуждение разных способов выполнения задания, поиск ошибок в решении.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 </w:t>
      </w:r>
    </w:p>
    <w:p w:rsidR="00887D56" w:rsidRPr="006A07D1" w:rsidRDefault="00FE1B94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выполнять прикидку и оценку результата измерений;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находить, исправлять, прогнозировать трудности и ошибки и трудности в решении учебной задачи.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887D56" w:rsidRPr="006A07D1" w:rsidRDefault="00FE1B94">
      <w:pPr>
        <w:autoSpaceDE w:val="0"/>
        <w:autoSpaceDN w:val="0"/>
        <w:spacing w:before="178" w:after="0"/>
        <w:ind w:left="24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 </w:t>
      </w:r>
    </w:p>
    <w:p w:rsidR="00887D56" w:rsidRPr="006A07D1" w:rsidRDefault="00FE1B94">
      <w:pPr>
        <w:autoSpaceDE w:val="0"/>
        <w:autoSpaceDN w:val="0"/>
        <w:spacing w:before="190" w:after="0" w:line="281" w:lineRule="auto"/>
        <w:ind w:left="24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28" w:right="786" w:bottom="528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78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87D56" w:rsidRPr="006A07D1" w:rsidRDefault="00FE1B94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87D56" w:rsidRPr="006A07D1" w:rsidRDefault="00FE1B94">
      <w:pPr>
        <w:autoSpaceDE w:val="0"/>
        <w:autoSpaceDN w:val="0"/>
        <w:spacing w:before="324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87D56" w:rsidRPr="006A07D1" w:rsidRDefault="00FE1B94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887D56" w:rsidRPr="006A07D1" w:rsidRDefault="00FE1B94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132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887D56" w:rsidRPr="006A07D1" w:rsidRDefault="00FE1B94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887D56" w:rsidRPr="006A07D1" w:rsidRDefault="00FE1B94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887D56" w:rsidRPr="006A07D1" w:rsidRDefault="00FE1B9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887D56" w:rsidRPr="006A07D1" w:rsidRDefault="00FE1B94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887D56" w:rsidRPr="006A07D1" w:rsidRDefault="00FE1B9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887D56" w:rsidRPr="006A07D1" w:rsidRDefault="00FE1B94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887D56" w:rsidRPr="006A07D1" w:rsidRDefault="00FE1B94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87D56" w:rsidRPr="006A07D1" w:rsidRDefault="00FE1B94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87D56" w:rsidRPr="006A07D1" w:rsidRDefault="00FE1B94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887D56" w:rsidRPr="006A07D1" w:rsidRDefault="00FE1B94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 . самостоятельно составлять тексты заданий, аналогичные типовым изученным.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144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887D56" w:rsidRPr="006A07D1" w:rsidRDefault="00FE1B94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887D56" w:rsidRPr="006A07D1" w:rsidRDefault="00FE1B94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887D56" w:rsidRPr="006A07D1" w:rsidRDefault="00FE1B94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87D56" w:rsidRPr="006A07D1" w:rsidRDefault="00FE1B94">
      <w:pPr>
        <w:autoSpaceDE w:val="0"/>
        <w:autoSpaceDN w:val="0"/>
        <w:spacing w:before="32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87D56" w:rsidRPr="006A07D1" w:rsidRDefault="00FE1B94">
      <w:pPr>
        <w:autoSpaceDE w:val="0"/>
        <w:autoSpaceDN w:val="0"/>
        <w:spacing w:before="262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887D56" w:rsidRPr="006A07D1" w:rsidRDefault="00FE1B94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1 классе обучающийся научится:</w:t>
      </w:r>
    </w:p>
    <w:p w:rsidR="00887D56" w:rsidRPr="006A07D1" w:rsidRDefault="00FE1B94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см);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между, перед/за, над/под;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группировать объекты по заданному признаку; находить и называть закономерности в ряду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64" w:right="790" w:bottom="324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322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объектов повседневной жизни;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887D56" w:rsidRPr="006A07D1" w:rsidRDefault="00FE1B94">
      <w:pPr>
        <w:tabs>
          <w:tab w:val="left" w:pos="180"/>
          <w:tab w:val="left" w:pos="420"/>
        </w:tabs>
        <w:autoSpaceDE w:val="0"/>
        <w:autoSpaceDN w:val="0"/>
        <w:spacing w:before="322" w:after="0" w:line="346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во 2классе обучающийся научится: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 (в пределах 100); большее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данного числа в заданное число раз (в пределах 20);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при вычислении значения числового выражения (со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скобками/без скобок), содержащего действия сложения и вычитания в пределах 100;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вычитание, в пределах 100 устно и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письменно; умножение и деление в пределах 50 с использованием таблицы умножения;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и различать компоненты действий умножения (множители, произведение); деления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(делимое, делитель, частное);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сложения, вычитания; использовать при выполнении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практических заданий единицы величин длины (сантиметр, дециметр, метр), массы (килограмм),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 (минута, час); стоимости (рубль, копейка); преобразовывать одни единицы данных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  в другие;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измерительных инструментов длину; определять время с помощью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часов; выполнять прикидку и оценку результата измерений; сравнивать величины длины, массы,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времени, стоимости, устанавливая между ними соотношение «больше/меньше на»;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одно-два действия: представлять задачу (краткая запись, рисунок,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таблица или другая модель);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ход решения текстовой задачи в два действия, оформлять его в виде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арифметического действия/действий, записывать ответ;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геометрические фигуры: прямой угол; ломаную, многоугольник;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выделять среди четырехугольников прямоугольники, квадраты;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бумаге в клетку изображать ломаную, многоугольник; чертить прямой угол,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прямоугольник с заданными длинами сторон;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выполнения построений линейку, угольник;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измерение длин реальных объектов с помощью линейки; находить длину ломаной,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состоящей из двух-трёх звеньев, периметр прямоугольника (квадрата);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 «все»,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«каждый»;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одно-двухшаговые логические рассуждения и делать выводы;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общий признак группы математических объектов (чисел, величин, геометрических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фигур); 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86" w:right="730" w:bottom="308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138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343" w:lineRule="auto"/>
        <w:ind w:left="420"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закономерность в ряду объектов (чисел, геометрических фигур);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группы объектов (находить общее, различное);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подбирать примеры, подтверждающие суждение, ответ;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(дополнять) текстовую задачу;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вычислений.</w:t>
      </w:r>
    </w:p>
    <w:p w:rsidR="00887D56" w:rsidRPr="006A07D1" w:rsidRDefault="00FE1B94">
      <w:pPr>
        <w:tabs>
          <w:tab w:val="left" w:pos="180"/>
          <w:tab w:val="left" w:pos="420"/>
        </w:tabs>
        <w:autoSpaceDE w:val="0"/>
        <w:autoSpaceDN w:val="0"/>
        <w:spacing w:before="324" w:after="0" w:line="346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 классе  обучающийся научится: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пределах 1000);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пределах 1000 — письменно); умножение и деление на однозначное число (в пределах 100 —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устно и письменно);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(со скобками/без скобок), содержащего арифметические действия сложения, вычитания,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умножения и деления; использовать при вычислениях переместительное и сочетательное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свойства сложения;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арифметического действия;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(миллиметр, сантиметр, дециметр, метр, километр), массы (грамм, килограмм), времени (минута,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час, секунда), стоимости (копейка, рубль),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длину, массу, время;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измерений;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продолжительность события; сравнивать величины длины, площади, массы,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времени, стоимости, устанавливая между ними соотношение «больше/ меньше на/в»;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определение времени, выполнение расчётов) соотношение между величинами;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однозначное число; 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58" w:right="700" w:bottom="34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102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343" w:lineRule="auto"/>
        <w:ind w:left="42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периметр прямоугольника (квадрата), площадь прямоугольника (квадрата), используя правило/алгоритм;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со словами: «все»,«некоторые», «и», «каждый», «если…, то…»;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утверждение (вывод), строить логические рассуждения (одно/двухшаговые), в том числе с использованием изученных связок;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извлекать и использовать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(находить общее, различное, уникальное); </w:t>
      </w:r>
      <w:r w:rsidRPr="006A07D1">
        <w:rPr>
          <w:lang w:val="ru-RU"/>
        </w:rPr>
        <w:br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:rsidR="00887D56" w:rsidRPr="006A07D1" w:rsidRDefault="00FE1B94">
      <w:pPr>
        <w:tabs>
          <w:tab w:val="left" w:pos="180"/>
          <w:tab w:val="left" w:pos="420"/>
        </w:tabs>
        <w:autoSpaceDE w:val="0"/>
        <w:autoSpaceDN w:val="0"/>
        <w:spacing w:before="322" w:after="0" w:line="348" w:lineRule="auto"/>
        <w:rPr>
          <w:lang w:val="ru-RU"/>
        </w:rPr>
      </w:pPr>
      <w:r w:rsidRPr="006A07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4 классе обучающийся научится: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многозначные числа;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раз;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с многозначными числами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письменно (в пределах 100 - устно);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умножение и деление многозначного числа на однозначное, двузначное число письменно (в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пределах 100 - устно);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деление с остатком — письменно (в пределах 1000); вычислять значение числового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выражения (со скобками/без скобок), содержащего действия сложения, вычитания, умножения,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деления с многозначными числами;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вычислениях изученные свойства арифметических действий;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результата вычислений;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проверку полученного результата по критериям: достоверность (реальность), </w:t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соответствие правилу/алгоритму, а также с помощью калькулятора;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долю величины, величину по ее доле; находить неизвестный компонент </w:t>
      </w:r>
      <w:r w:rsidRPr="006A07D1">
        <w:rPr>
          <w:lang w:val="ru-RU"/>
        </w:rPr>
        <w:br/>
      </w:r>
      <w:r w:rsidRPr="006A07D1">
        <w:rPr>
          <w:lang w:val="ru-RU"/>
        </w:rPr>
        <w:tab/>
      </w: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арифметического действия; использовать единицы величин для при решении задач (длина, масса,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322" w:right="728" w:bottom="37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время, вместимость, стоимость, площадь, скорость); </w:t>
      </w:r>
    </w:p>
    <w:p w:rsidR="00887D56" w:rsidRPr="006A07D1" w:rsidRDefault="00FE1B94">
      <w:pPr>
        <w:autoSpaceDE w:val="0"/>
        <w:autoSpaceDN w:val="0"/>
        <w:spacing w:before="190" w:after="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 </w:t>
      </w:r>
    </w:p>
    <w:p w:rsidR="00887D56" w:rsidRPr="006A07D1" w:rsidRDefault="00FE1B94">
      <w:pPr>
        <w:autoSpaceDE w:val="0"/>
        <w:autoSpaceDN w:val="0"/>
        <w:spacing w:before="190" w:after="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измерительных сосудов вместимость; выполнять прикидку и оценку результата измерений; </w:t>
      </w:r>
    </w:p>
    <w:p w:rsidR="00887D56" w:rsidRPr="006A07D1" w:rsidRDefault="00FE1B94">
      <w:pPr>
        <w:autoSpaceDE w:val="0"/>
        <w:autoSpaceDN w:val="0"/>
        <w:spacing w:before="190" w:after="0"/>
        <w:ind w:right="432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 </w:t>
      </w:r>
    </w:p>
    <w:p w:rsidR="00887D56" w:rsidRPr="006A07D1" w:rsidRDefault="00FE1B94">
      <w:pPr>
        <w:autoSpaceDE w:val="0"/>
        <w:autoSpaceDN w:val="0"/>
        <w:spacing w:before="190" w:after="0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различать, называть геометрические фигуры: окружность, круг; изображать с помощью циркуля и линейки окружность заданного радиуса;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изображения простейших пространственных фигур: шара, куба, цилиндра, конуса, пирамиды; </w:t>
      </w:r>
    </w:p>
    <w:p w:rsidR="00887D56" w:rsidRPr="006A07D1" w:rsidRDefault="00FE1B94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 простейших случаях проекции предметов окружающего мира на плоскость (пол, стену);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 </w:t>
      </w:r>
    </w:p>
    <w:p w:rsidR="00887D56" w:rsidRPr="006A07D1" w:rsidRDefault="00FE1B94">
      <w:pPr>
        <w:autoSpaceDE w:val="0"/>
        <w:autoSpaceDN w:val="0"/>
        <w:spacing w:before="192" w:after="0" w:line="262" w:lineRule="auto"/>
        <w:ind w:right="57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утверждения; приводить пример, контрпример;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утверждение (вывод), строить логические рассуждения (одно/двухшаговые) с использованием изученных связок; классифицировать объекты по заданным/самостоятельно установленным одному, двум признакам; </w:t>
      </w:r>
    </w:p>
    <w:p w:rsidR="00887D56" w:rsidRPr="006A07D1" w:rsidRDefault="00FE1B94">
      <w:pPr>
        <w:autoSpaceDE w:val="0"/>
        <w:autoSpaceDN w:val="0"/>
        <w:spacing w:before="190" w:after="0"/>
        <w:ind w:right="576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 </w:t>
      </w:r>
    </w:p>
    <w:p w:rsidR="00887D56" w:rsidRPr="006A07D1" w:rsidRDefault="00FE1B94">
      <w:pPr>
        <w:autoSpaceDE w:val="0"/>
        <w:autoSpaceDN w:val="0"/>
        <w:spacing w:before="190" w:after="0" w:line="271" w:lineRule="auto"/>
        <w:ind w:right="1152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 </w:t>
      </w:r>
    </w:p>
    <w:p w:rsidR="00887D56" w:rsidRPr="006A07D1" w:rsidRDefault="00FE1B94">
      <w:pPr>
        <w:autoSpaceDE w:val="0"/>
        <w:autoSpaceDN w:val="0"/>
        <w:spacing w:before="190" w:after="0" w:line="230" w:lineRule="auto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—  дополнять алгоритм, упорядочивать шаги алгоритма; выбирать рациональное решение;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86" w:right="794" w:bottom="438" w:left="1086" w:header="720" w:footer="720" w:gutter="0"/>
          <w:cols w:space="720" w:equalWidth="0">
            <w:col w:w="10019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p w:rsidR="00887D56" w:rsidRPr="006A07D1" w:rsidRDefault="00FE1B94">
      <w:pPr>
        <w:autoSpaceDE w:val="0"/>
        <w:autoSpaceDN w:val="0"/>
        <w:spacing w:after="0" w:line="341" w:lineRule="auto"/>
        <w:ind w:right="3168"/>
        <w:rPr>
          <w:lang w:val="ru-RU"/>
        </w:rPr>
      </w:pPr>
      <w:r w:rsidRPr="006A07D1">
        <w:rPr>
          <w:rFonts w:ascii="Times New Roman" w:eastAsia="Times New Roman" w:hAnsi="Times New Roman"/>
          <w:color w:val="000000"/>
          <w:sz w:val="24"/>
          <w:lang w:val="ru-RU"/>
        </w:rPr>
        <w:t>составлять модель текстовой задачи, числовое выражение; —  конструировать ход решения математической задачи; —  находить все верные решения задачи из предложенных.</w:t>
      </w:r>
    </w:p>
    <w:p w:rsidR="00887D56" w:rsidRPr="006A07D1" w:rsidRDefault="00887D56">
      <w:pPr>
        <w:rPr>
          <w:lang w:val="ru-RU"/>
        </w:rPr>
        <w:sectPr w:rsidR="00887D56" w:rsidRPr="006A07D1">
          <w:pgSz w:w="11900" w:h="16840"/>
          <w:pgMar w:top="286" w:right="1440" w:bottom="1440" w:left="1086" w:header="720" w:footer="720" w:gutter="0"/>
          <w:cols w:space="720" w:equalWidth="0">
            <w:col w:w="937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4" w:line="220" w:lineRule="exact"/>
        <w:rPr>
          <w:lang w:val="ru-RU"/>
        </w:rPr>
      </w:pPr>
    </w:p>
    <w:p w:rsidR="00887D56" w:rsidRDefault="00FE1B94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9834"/>
        <w:gridCol w:w="528"/>
        <w:gridCol w:w="1104"/>
        <w:gridCol w:w="1142"/>
        <w:gridCol w:w="2498"/>
      </w:tblGrid>
      <w:tr w:rsidR="00887D5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9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87D56" w:rsidTr="006A07D1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9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</w:tr>
      <w:tr w:rsidR="00887D56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6A07D1" w:rsidRP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https://pptcloud.ru/matematika/veselaya-matematika-1-klass</w:t>
            </w:r>
          </w:p>
        </w:tc>
      </w:tr>
      <w:tr w:rsid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https://pptcloud.ru/matematika/veselaya-matematika-1-klass</w:t>
            </w:r>
          </w:p>
        </w:tc>
      </w:tr>
      <w:tr w:rsidR="006A07D1" w:rsidRP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https://pptcloud.ru/matematika/veselaya-matematika-1-klass</w:t>
            </w:r>
          </w:p>
        </w:tc>
      </w:tr>
      <w:tr w:rsidR="006A07D1" w:rsidRP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https://pptcloud.ru/matematika/veselaya-matematika-1-klass</w:t>
            </w:r>
          </w:p>
        </w:tc>
      </w:tr>
      <w:tr w:rsidR="006A07D1" w:rsidRP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r w:rsidRPr="00EA764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https://pptcloud.ru/matematika/veselaya-matematika-1-klass</w:t>
            </w:r>
          </w:p>
        </w:tc>
      </w:tr>
      <w:tr w:rsidR="006A07D1" w:rsidRP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r w:rsidRPr="00EA7647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https://pptcloud.ru/matematika/veselaya-matematika-1-klass</w:t>
            </w:r>
          </w:p>
        </w:tc>
      </w:tr>
      <w:tr w:rsidR="006A07D1" w:rsidRPr="006A07D1" w:rsidTr="006A07D1">
        <w:trPr>
          <w:trHeight w:hRule="exact" w:val="9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https://pptcloud.ru/matematika/slojenie-i-vychitanie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https://pptcloud.ru/matematika/slozhenie-i-vychitanie-v-predelah-20</w:t>
            </w:r>
          </w:p>
        </w:tc>
      </w:tr>
      <w:tr w:rsid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r w:rsidRPr="003A15D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https://pptcloud.ru/matematika/ustnyy-schet-151790</w:t>
            </w:r>
          </w:p>
        </w:tc>
      </w:tr>
      <w:tr w:rsidR="006A07D1" w:rsidRPr="006A07D1" w:rsidTr="006A07D1">
        <w:trPr>
          <w:trHeight w:hRule="exact" w:val="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r w:rsidRPr="003A15D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https://pptcloud.ru/matematika/ustnyy-schet-151790</w:t>
            </w:r>
          </w:p>
        </w:tc>
      </w:tr>
      <w:tr w:rsidR="00887D56">
        <w:trPr>
          <w:trHeight w:hRule="exact" w:val="350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6A07D1" w:rsidRPr="006A07D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https://pptcloud.ru/matematika/lineyka</w:t>
            </w:r>
          </w:p>
        </w:tc>
      </w:tr>
      <w:tr w:rsidR="006A07D1" w:rsidRPr="006A07D1" w:rsidTr="006A07D1">
        <w:trPr>
          <w:trHeight w:hRule="exact" w:val="110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https://pptcloud.ru/matematika/lineyka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https://pptcloud.ru/matematika/matematika-1-klass-dlinnee-koroche-odinakovye-po-dline</w:t>
            </w:r>
          </w:p>
        </w:tc>
      </w:tr>
      <w:tr w:rsidR="006A07D1" w:rsidRPr="006A07D1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https://pptcloud.ru/matematika/lineyka</w:t>
            </w:r>
          </w:p>
        </w:tc>
      </w:tr>
      <w:tr w:rsidR="00887D56">
        <w:trPr>
          <w:trHeight w:hRule="exact" w:val="348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https://pptcloud.ru/matematika/slozhenie-i-vychitanie-dvuznachnyh-chisel-208236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https://pptcloud.ru/matematika/vesyolyy-schyot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https://pptcloud.ru/matematika/slagaemye-summa</w:t>
            </w:r>
          </w:p>
        </w:tc>
      </w:tr>
      <w:tr w:rsid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https://pptcloud.ru/matematika/slagaemye-summa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https://pptcloud.ru/matematika/slagaemye-summa</w:t>
            </w:r>
          </w:p>
        </w:tc>
      </w:tr>
      <w:tr w:rsid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https://pptcloud.ru/matematika/chislo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-i-tsifra-0-svoystva-slozheniya-i-vychitaniya-s-nulem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https://pptcloud.ru/matematika/nazvaniya-i-posledovatelnost-chisel-ot-11-do-20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 geometricheskie-figury-155328</w:t>
            </w:r>
          </w:p>
        </w:tc>
      </w:tr>
    </w:tbl>
    <w:p w:rsidR="00887D56" w:rsidRPr="006A07D1" w:rsidRDefault="00887D56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9834"/>
        <w:gridCol w:w="528"/>
        <w:gridCol w:w="1104"/>
        <w:gridCol w:w="1142"/>
        <w:gridCol w:w="2498"/>
      </w:tblGrid>
      <w:tr w:rsidR="00887D56">
        <w:trPr>
          <w:trHeight w:hRule="exact" w:val="348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tab/>
            </w:r>
            <w:r w:rsidR="00FE1B9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6A07D1" w:rsidRPr="006A07D1" w:rsidTr="006A07D1">
        <w:trPr>
          <w:trHeight w:hRule="exact"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https://pptcloud.ru/matematika/reshenie-zadach-1-klass-140796</w:t>
            </w:r>
          </w:p>
        </w:tc>
      </w:tr>
      <w:tr w:rsidR="006A07D1" w:rsidRPr="006A07D1" w:rsidTr="006A07D1">
        <w:trPr>
          <w:trHeight w:hRule="exact"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https://pptcloud.ru/matematika/reshenie-zadach-1-klass-140796</w:t>
            </w:r>
          </w:p>
        </w:tc>
      </w:tr>
      <w:tr w:rsidR="006A07D1" w:rsidRPr="006A07D1" w:rsidTr="006A07D1">
        <w:trPr>
          <w:trHeight w:hRule="exact"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https://pptcloud.ru/matematika/reshenie-zadach-1-klass-140796</w:t>
            </w:r>
          </w:p>
        </w:tc>
      </w:tr>
      <w:tr w:rsidR="006A07D1" w:rsidRPr="006A07D1" w:rsidTr="006A07D1">
        <w:trPr>
          <w:trHeight w:val="97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9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https://pptcloud.ru/matematika/reshenie-zadach-1-klass-140796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https://pptcloud.ru/matematika/reshenie-zadach-1-klass-140796</w:t>
            </w:r>
          </w:p>
        </w:tc>
      </w:tr>
      <w:tr w:rsidR="00887D56">
        <w:trPr>
          <w:trHeight w:hRule="exact" w:val="348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  <w:p w:rsidR="006A07D1" w:rsidRDefault="006A07D1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 w:rsidRPr="00482F18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lastRenderedPageBreak/>
              <w:t>Раздел 5.</w:t>
            </w: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Расположение предметов и  объектов на плоскости, в  пространстве: слева/справа, сверху/снизу, между; установление 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https://pptcloud.ru/matematika/davay-poschitaem-2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https://pptcloud.ru/matematika/davay-poschitaem-2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https://pptcloud.ru/matematika/matematika-1-klass-linii-krivaya-pryamaya-luch-otrezok-tochka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https://pptcloud.ru/matematika/matematika-1-klass-linii-krivaya-pryamaya-luch-otrezok-tochka</w:t>
            </w:r>
          </w:p>
        </w:tc>
      </w:tr>
      <w:tr w:rsidR="006A07D1" w:rsidRPr="006A07D1" w:rsidTr="006A07D1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P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https://pptcloud.ru/matematika/mnogougolniki-1-klass-138706</w:t>
            </w:r>
          </w:p>
        </w:tc>
      </w:tr>
      <w:tr w:rsidR="006A07D1" w:rsidTr="006A07D1">
        <w:trPr>
          <w:trHeight w:val="68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98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07D1" w:rsidRDefault="006A07D1" w:rsidP="006A07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https://pptcloud.ru/matematika/zanimatelnyy-ustnyy-schyot</w:t>
            </w:r>
          </w:p>
        </w:tc>
      </w:tr>
      <w:tr w:rsidR="00887D56">
        <w:trPr>
          <w:trHeight w:hRule="exact" w:val="348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14551E" w:rsidRPr="0014551E" w:rsidTr="0014551E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6A07D1" w:rsidRDefault="0014551E" w:rsidP="0014551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 Характеристики объекта, группы объектов 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 /zanimatelnyy-ustnyy-schyot</w:t>
            </w:r>
          </w:p>
        </w:tc>
      </w:tr>
      <w:tr w:rsidR="0014551E" w:rsidRPr="0014551E" w:rsidTr="0014551E">
        <w:trPr>
          <w:trHeight w:val="6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6A07D1" w:rsidRDefault="0014551E" w:rsidP="0014551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https://pptcloud.ru/matematika/zadachi-po-geometrii-11-klass</w:t>
            </w:r>
          </w:p>
        </w:tc>
      </w:tr>
      <w:tr w:rsidR="0014551E" w:rsidRPr="0014551E" w:rsidTr="0014551E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6A07D1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https://pptcloud.ru/matematika/zadachi-po-geometrii-11-klass</w:t>
            </w:r>
          </w:p>
        </w:tc>
      </w:tr>
      <w:tr w:rsidR="0014551E" w:rsidRPr="0014551E" w:rsidTr="0014551E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6A07D1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45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 zadachi-po-geometrii-11-klass</w:t>
            </w:r>
          </w:p>
        </w:tc>
      </w:tr>
      <w:tr w:rsidR="0014551E" w:rsidRPr="0014551E" w:rsidTr="0014551E">
        <w:trPr>
          <w:trHeight w:val="5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6A07D1" w:rsidRDefault="0014551E" w:rsidP="0014551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https://pptcloud.ru/matematika/zadacha-154492</w:t>
            </w:r>
          </w:p>
        </w:tc>
      </w:tr>
      <w:tr w:rsidR="0014551E" w:rsidRPr="0014551E" w:rsidTr="0014551E">
        <w:trPr>
          <w:trHeight w:val="5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6A07D1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https://pptcloud.ru/matematika/zadacha-154492</w:t>
            </w:r>
          </w:p>
        </w:tc>
      </w:tr>
      <w:tr w:rsidR="0014551E" w:rsidRPr="0014551E" w:rsidTr="0014551E">
        <w:trPr>
          <w:trHeight w:val="6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9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Pr="006A07D1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4551E" w:rsidRDefault="0014551E" w:rsidP="0014551E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https://pptcloud.ru/matematika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/chetyrehugolniki-pryamougolnik-kvadrat-prezentatsiya-1-klass</w:t>
            </w:r>
          </w:p>
        </w:tc>
      </w:tr>
      <w:tr w:rsidR="00887D56">
        <w:trPr>
          <w:trHeight w:hRule="exact" w:val="348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0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14551E" w:rsidRDefault="0014551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</w:tbl>
    <w:p w:rsidR="00887D56" w:rsidRDefault="00FE1B94">
      <w:pPr>
        <w:autoSpaceDE w:val="0"/>
        <w:autoSpaceDN w:val="0"/>
        <w:spacing w:before="188" w:after="0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lastRenderedPageBreak/>
        <w:t>2 КЛАСС</w:t>
      </w:r>
    </w:p>
    <w:p w:rsidR="00887D56" w:rsidRDefault="00887D56" w:rsidP="0014551E">
      <w:pPr>
        <w:tabs>
          <w:tab w:val="left" w:pos="1620"/>
        </w:tabs>
      </w:pPr>
    </w:p>
    <w:tbl>
      <w:tblPr>
        <w:tblW w:w="2241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566"/>
        <w:gridCol w:w="528"/>
        <w:gridCol w:w="1106"/>
        <w:gridCol w:w="1140"/>
        <w:gridCol w:w="1694"/>
        <w:gridCol w:w="1382"/>
        <w:gridCol w:w="1382"/>
        <w:gridCol w:w="1382"/>
        <w:gridCol w:w="1382"/>
        <w:gridCol w:w="1382"/>
      </w:tblGrid>
      <w:tr w:rsidR="00887D56" w:rsidTr="00442363">
        <w:trPr>
          <w:gridAfter w:val="5"/>
          <w:wAfter w:w="6910" w:type="dxa"/>
          <w:trHeight w:hRule="exact" w:val="360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87D56" w:rsidTr="00442363">
        <w:trPr>
          <w:gridAfter w:val="5"/>
          <w:wAfter w:w="6910" w:type="dxa"/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10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</w:tr>
      <w:tr w:rsidR="00887D56" w:rsidTr="00442363">
        <w:trPr>
          <w:gridAfter w:val="5"/>
          <w:wAfter w:w="6910" w:type="dxa"/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442363" w:rsidRPr="00482F18" w:rsidTr="00442363">
        <w:trPr>
          <w:gridAfter w:val="5"/>
          <w:wAfter w:w="6910" w:type="dxa"/>
          <w:trHeight w:hRule="exact" w:val="31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0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9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4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6">
              <w:r w:rsidR="00442363" w:rsidRPr="009D0436">
                <w:rPr>
                  <w:color w:val="0000FF"/>
                  <w:sz w:val="15"/>
                  <w:u w:val="single" w:color="0000FF"/>
                </w:rPr>
                <w:t>https://uchi.ru</w:t>
              </w:r>
              <w:r w:rsidR="00442363" w:rsidRPr="009D0436">
                <w:rPr>
                  <w:color w:val="0000FF"/>
                  <w:sz w:val="15"/>
                </w:rPr>
                <w:t>/</w:t>
              </w:r>
            </w:hyperlink>
          </w:p>
          <w:p w:rsidR="00442363" w:rsidRPr="009D0436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7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https://education.yandex.ru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8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</w:tc>
      </w:tr>
      <w:tr w:rsidR="00442363" w:rsidRPr="00482F18" w:rsidTr="00442363">
        <w:trPr>
          <w:gridAfter w:val="5"/>
          <w:wAfter w:w="6910" w:type="dxa"/>
          <w:trHeight w:hRule="exact" w:val="3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42363" w:rsidP="00442363">
            <w:pPr>
              <w:rPr>
                <w:sz w:val="16"/>
                <w:szCs w:val="16"/>
                <w:lang w:val="ru-RU"/>
              </w:rPr>
            </w:pPr>
            <w:r w:rsidRPr="00442363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42363" w:rsidP="00442363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42363" w:rsidP="00442363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  <w:lang w:val="ru-RU"/>
              </w:rPr>
            </w:pPr>
            <w:hyperlink r:id="rId9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  <w:lang w:val="ru-RU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  <w:lang w:val="ru-RU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0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11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</w:tc>
      </w:tr>
      <w:tr w:rsidR="00442363" w:rsidRPr="00482F18" w:rsidTr="00442363">
        <w:trPr>
          <w:gridAfter w:val="5"/>
          <w:wAfter w:w="6910" w:type="dxa"/>
          <w:trHeight w:hRule="exact" w:val="32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1.3.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Чётные и нечётные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12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13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14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Pr="00482F18" w:rsidRDefault="00442363" w:rsidP="00442363">
            <w:pPr>
              <w:spacing w:before="61" w:after="0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</w:tc>
      </w:tr>
      <w:tr w:rsidR="00442363" w:rsidRPr="00482F18" w:rsidTr="00442363">
        <w:trPr>
          <w:gridAfter w:val="5"/>
          <w:wAfter w:w="6910" w:type="dxa"/>
          <w:trHeight w:hRule="exact"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Представление числа в  виде суммы разрядных слагаемых</w:t>
            </w: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15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16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17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82F18" w:rsidRDefault="00442363" w:rsidP="00442363">
            <w:pPr>
              <w:spacing w:before="61" w:after="0" w:line="159" w:lineRule="exact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hRule="exact"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математической терминологией (однозначное, двузначное, чётное-нечётное число; число и  цифра; компоненты арифметического действия, их название)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18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19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20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Tr="00442363">
        <w:trPr>
          <w:gridAfter w:val="2"/>
          <w:wAfter w:w="2764" w:type="dxa"/>
          <w:trHeight w:hRule="exact" w:val="348"/>
        </w:trPr>
        <w:tc>
          <w:tcPr>
            <w:tcW w:w="1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Pr="009D0436" w:rsidRDefault="00442363" w:rsidP="00442363">
            <w:pPr>
              <w:spacing w:before="3" w:after="0" w:line="240" w:lineRule="auto"/>
              <w:ind w:left="81"/>
              <w:rPr>
                <w:sz w:val="15"/>
              </w:rPr>
            </w:pPr>
          </w:p>
        </w:tc>
      </w:tr>
      <w:tr w:rsidR="00442363" w:rsidTr="0044236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Pr="009D0436" w:rsidRDefault="00442363" w:rsidP="00442363">
            <w:pPr>
              <w:spacing w:before="3" w:after="0" w:line="240" w:lineRule="auto"/>
              <w:ind w:left="81"/>
              <w:rPr>
                <w:sz w:val="15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2.1.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 — час, минута).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21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22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23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Соотношения между единицами величины (в  пределах 100), решение практических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24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25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26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Измерение величин.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27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28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29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2.4.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и упорядочение однородных величин.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82F18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30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82F18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82F18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82F18">
                <w:rPr>
                  <w:color w:val="0000FF"/>
                  <w:sz w:val="15"/>
                </w:rPr>
                <w:t>/</w:t>
              </w:r>
            </w:hyperlink>
          </w:p>
          <w:p w:rsidR="00442363" w:rsidRPr="00482F18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31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82F18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82F18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82F18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32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Tr="00442363">
        <w:trPr>
          <w:gridAfter w:val="2"/>
          <w:wAfter w:w="2764" w:type="dxa"/>
          <w:trHeight w:hRule="exact" w:val="348"/>
        </w:trPr>
        <w:tc>
          <w:tcPr>
            <w:tcW w:w="1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Pr="009D0436" w:rsidRDefault="00442363" w:rsidP="00442363">
            <w:pPr>
              <w:spacing w:before="3" w:after="0" w:line="240" w:lineRule="auto"/>
              <w:ind w:left="81"/>
              <w:rPr>
                <w:sz w:val="15"/>
              </w:rPr>
            </w:pPr>
          </w:p>
        </w:tc>
      </w:tr>
      <w:tr w:rsidR="00442363" w:rsidTr="0044236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Default="00442363" w:rsidP="00442363"/>
        </w:tc>
        <w:tc>
          <w:tcPr>
            <w:tcW w:w="1382" w:type="dxa"/>
          </w:tcPr>
          <w:p w:rsidR="00442363" w:rsidRPr="009D0436" w:rsidRDefault="00442363" w:rsidP="00442363">
            <w:pPr>
              <w:spacing w:before="3" w:after="0" w:line="240" w:lineRule="auto"/>
              <w:ind w:left="81"/>
              <w:rPr>
                <w:sz w:val="15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33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34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35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3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сложение и 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36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37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38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3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3.3.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45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Проверка результата вычисления (реальность ответа, обратное действие).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39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40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41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Действия умножения и 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42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43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44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 умножения, деления</w:t>
            </w: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45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46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47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3.6.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48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49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50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10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Умножение на 1, на 0 (по  правилу).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51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52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53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Переместительное свойство умножения.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54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55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56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3.9.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57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58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59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Неизвестный компонент действия сложения, действия вычитания; его  нахождение.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60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61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62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  <w:tr w:rsidR="00442363" w:rsidRPr="00482F18" w:rsidTr="00442363">
        <w:trPr>
          <w:gridAfter w:val="5"/>
          <w:wAfter w:w="6910" w:type="dxa"/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Числовое выражение: чтение, запись, вычисление значения. Порядок выполнения действий в  числовом выражении, содержащем действия сложения и вычитания (со  скобками/без скобок) в  пределах 100 (не более трёх действий); нахождение его значения.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sz w:val="15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63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64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65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442363" w:rsidRDefault="00442363" w:rsidP="00442363">
            <w:pPr>
              <w:spacing w:before="6" w:after="0" w:line="240" w:lineRule="auto"/>
              <w:ind w:left="81"/>
              <w:rPr>
                <w:sz w:val="15"/>
                <w:lang w:val="ru-RU"/>
              </w:rPr>
            </w:pPr>
          </w:p>
        </w:tc>
      </w:tr>
    </w:tbl>
    <w:p w:rsidR="00887D56" w:rsidRPr="006A07D1" w:rsidRDefault="00887D56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566"/>
        <w:gridCol w:w="528"/>
        <w:gridCol w:w="1106"/>
        <w:gridCol w:w="1140"/>
        <w:gridCol w:w="1694"/>
      </w:tblGrid>
      <w:tr w:rsidR="00442363" w:rsidRPr="00482F18" w:rsidTr="00442363">
        <w:trPr>
          <w:trHeight w:hRule="exact"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3.12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суммы из  числа, числа из суммы.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66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67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68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6A07D1" w:rsidRDefault="00442363" w:rsidP="00442363">
            <w:pPr>
              <w:rPr>
                <w:lang w:val="ru-RU"/>
              </w:rPr>
            </w:pPr>
          </w:p>
        </w:tc>
      </w:tr>
      <w:tr w:rsidR="00442363" w:rsidRPr="00482F18" w:rsidTr="00442363">
        <w:trPr>
          <w:trHeight w:hRule="exact"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удобным способом.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9D0436" w:rsidRDefault="00442363" w:rsidP="00442363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442363" w:rsidRDefault="00482F18" w:rsidP="00442363">
            <w:pPr>
              <w:spacing w:before="61" w:after="0"/>
              <w:ind w:left="90"/>
              <w:rPr>
                <w:sz w:val="15"/>
              </w:rPr>
            </w:pPr>
            <w:hyperlink r:id="rId69">
              <w:r w:rsidR="00442363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442363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442363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442363" w:rsidRPr="00442363">
                <w:rPr>
                  <w:color w:val="0000FF"/>
                  <w:sz w:val="15"/>
                </w:rPr>
                <w:t>/</w:t>
              </w:r>
            </w:hyperlink>
          </w:p>
          <w:p w:rsidR="00442363" w:rsidRPr="00442363" w:rsidRDefault="00482F18" w:rsidP="00442363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70"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442363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442363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442363" w:rsidRPr="00442363" w:rsidRDefault="00442363" w:rsidP="00442363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442363" w:rsidRPr="00442363" w:rsidRDefault="00442363" w:rsidP="00442363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442363" w:rsidRPr="00442363" w:rsidRDefault="00482F18" w:rsidP="00442363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71">
              <w:r w:rsidR="00442363" w:rsidRPr="009D0436">
                <w:rPr>
                  <w:sz w:val="15"/>
                </w:rPr>
                <w:t>http</w:t>
              </w:r>
              <w:r w:rsidR="00442363" w:rsidRPr="00442363">
                <w:rPr>
                  <w:sz w:val="15"/>
                  <w:lang w:val="ru-RU"/>
                </w:rPr>
                <w:t>://</w:t>
              </w:r>
              <w:r w:rsidR="00442363" w:rsidRPr="009D0436">
                <w:rPr>
                  <w:sz w:val="15"/>
                </w:rPr>
                <w:t>school</w:t>
              </w:r>
              <w:r w:rsidR="00442363" w:rsidRPr="00442363">
                <w:rPr>
                  <w:sz w:val="15"/>
                  <w:lang w:val="ru-RU"/>
                </w:rPr>
                <w:t>-</w:t>
              </w:r>
            </w:hyperlink>
          </w:p>
          <w:p w:rsidR="00442363" w:rsidRDefault="00442363" w:rsidP="00442363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6A07D1" w:rsidRDefault="00442363" w:rsidP="00442363">
            <w:pPr>
              <w:rPr>
                <w:lang w:val="ru-RU"/>
              </w:rPr>
            </w:pPr>
          </w:p>
        </w:tc>
      </w:tr>
      <w:tr w:rsidR="00887D56">
        <w:trPr>
          <w:trHeight w:hRule="exact" w:val="348"/>
        </w:trPr>
        <w:tc>
          <w:tcPr>
            <w:tcW w:w="1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58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442363" w:rsidRPr="00482F18" w:rsidTr="00E155D1">
        <w:trPr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6A07D1" w:rsidRDefault="00442363" w:rsidP="0044236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E155D1" w:rsidRDefault="00E155D1" w:rsidP="00442363">
            <w:pPr>
              <w:spacing w:before="61"/>
              <w:ind w:left="83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E155D1" w:rsidRDefault="00E155D1" w:rsidP="00442363">
            <w:pPr>
              <w:spacing w:before="61"/>
              <w:ind w:left="88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Pr="00E155D1" w:rsidRDefault="00E155D1" w:rsidP="00442363">
            <w:pPr>
              <w:spacing w:before="61"/>
              <w:ind w:left="83"/>
              <w:rPr>
                <w:sz w:val="15"/>
                <w:lang w:val="ru-RU"/>
              </w:rPr>
            </w:pPr>
            <w:r>
              <w:rPr>
                <w:sz w:val="15"/>
                <w:lang w:val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E155D1" w:rsidRDefault="00482F18" w:rsidP="00E155D1">
            <w:pPr>
              <w:spacing w:before="61" w:after="0"/>
              <w:ind w:left="90"/>
              <w:rPr>
                <w:sz w:val="15"/>
                <w:lang w:val="ru-RU"/>
              </w:rPr>
            </w:pPr>
            <w:hyperlink r:id="rId72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E155D1">
                <w:rPr>
                  <w:color w:val="0000FF"/>
                  <w:sz w:val="15"/>
                  <w:u w:val="single" w:color="0000FF"/>
                  <w:lang w:val="ru-RU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E155D1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E155D1">
                <w:rPr>
                  <w:color w:val="0000FF"/>
                  <w:sz w:val="15"/>
                  <w:lang w:val="ru-RU"/>
                </w:rPr>
                <w:t>/</w:t>
              </w:r>
            </w:hyperlink>
          </w:p>
          <w:p w:rsidR="00E155D1" w:rsidRPr="00E155D1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73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74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442363" w:rsidRPr="006A07D1" w:rsidRDefault="00442363" w:rsidP="00442363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31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4.2.</w:t>
            </w:r>
          </w:p>
        </w:tc>
        <w:tc>
          <w:tcPr>
            <w:tcW w:w="10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0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План решения задачи в  два действия, выбор соответствующих плану арифметических действий.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Запись решения и ответа задачи.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75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76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77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E155D1" w:rsidRDefault="00E155D1" w:rsidP="00E155D1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78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79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80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Расчётные задачи на увеличение/ уменьшение величины на  несколько единиц/ в  несколько раз.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81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82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83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3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4.5.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84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85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86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887D56">
        <w:trPr>
          <w:trHeight w:hRule="exact" w:val="348"/>
        </w:trPr>
        <w:tc>
          <w:tcPr>
            <w:tcW w:w="1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 w:rsidRPr="00482F18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E155D1" w:rsidRPr="00482F18" w:rsidTr="00E155D1">
        <w:trPr>
          <w:trHeight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87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88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89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 заданной длины с помощью линейки.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2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2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2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90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91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92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5.3.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93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94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95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Длина ломаной.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96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97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98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E155D1" w:rsidRDefault="00E155D1" w:rsidP="00E155D1">
            <w:pPr>
              <w:rPr>
                <w:lang w:val="ru-RU"/>
              </w:rPr>
            </w:pPr>
          </w:p>
        </w:tc>
      </w:tr>
      <w:tr w:rsidR="00E155D1" w:rsidRPr="00482F18" w:rsidTr="00E155D1">
        <w:trPr>
          <w:trHeight w:val="28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5.5.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99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100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101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jc w:val="center"/>
              <w:rPr>
                <w:lang w:val="ru-RU"/>
              </w:rPr>
            </w:pPr>
          </w:p>
        </w:tc>
      </w:tr>
      <w:tr w:rsidR="00E155D1" w:rsidRPr="00482F18" w:rsidTr="00E155D1">
        <w:trPr>
          <w:trHeight w:val="28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442363" w:rsidRDefault="00482F18" w:rsidP="00E155D1">
            <w:pPr>
              <w:spacing w:before="61" w:after="0"/>
              <w:ind w:left="90"/>
              <w:rPr>
                <w:sz w:val="15"/>
              </w:rPr>
            </w:pPr>
            <w:hyperlink r:id="rId102">
              <w:r w:rsidR="00E155D1" w:rsidRPr="009D0436">
                <w:rPr>
                  <w:color w:val="0000FF"/>
                  <w:sz w:val="15"/>
                  <w:u w:val="single" w:color="0000FF"/>
                </w:rPr>
                <w:t>https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://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uchi</w:t>
              </w:r>
              <w:r w:rsidR="00E155D1" w:rsidRPr="00442363">
                <w:rPr>
                  <w:color w:val="0000FF"/>
                  <w:sz w:val="15"/>
                  <w:u w:val="single" w:color="0000FF"/>
                </w:rPr>
                <w:t>.</w:t>
              </w:r>
              <w:r w:rsidR="00E155D1" w:rsidRPr="009D0436">
                <w:rPr>
                  <w:color w:val="0000FF"/>
                  <w:sz w:val="15"/>
                  <w:u w:val="single" w:color="0000FF"/>
                </w:rPr>
                <w:t>ru</w:t>
              </w:r>
              <w:r w:rsidR="00E155D1" w:rsidRPr="00442363">
                <w:rPr>
                  <w:color w:val="0000FF"/>
                  <w:sz w:val="15"/>
                </w:rPr>
                <w:t>/</w:t>
              </w:r>
            </w:hyperlink>
          </w:p>
          <w:p w:rsidR="00E155D1" w:rsidRPr="00442363" w:rsidRDefault="00482F18" w:rsidP="00E155D1">
            <w:pPr>
              <w:spacing w:before="61" w:after="0" w:line="159" w:lineRule="exact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103"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://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442363">
                <w:rPr>
                  <w:rFonts w:ascii="Calibri"/>
                  <w:color w:val="0000FF"/>
                  <w:sz w:val="16"/>
                  <w:u w:val="single" w:color="0000FF"/>
                </w:rPr>
                <w:t>.</w:t>
              </w:r>
              <w:r w:rsidR="00E155D1" w:rsidRPr="009D043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442363" w:rsidRDefault="00E155D1" w:rsidP="00E155D1">
            <w:pPr>
              <w:spacing w:before="61" w:after="0" w:line="159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Электронное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приложение</w:t>
            </w:r>
            <w:r w:rsidRPr="00442363">
              <w:rPr>
                <w:spacing w:val="1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учебнику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«Математика»,</w:t>
            </w:r>
            <w:r w:rsidRPr="00442363">
              <w:rPr>
                <w:spacing w:val="11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2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класс</w:t>
            </w:r>
            <w:r w:rsidRPr="00442363">
              <w:rPr>
                <w:spacing w:val="4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(Диск</w:t>
            </w:r>
            <w:r w:rsidRPr="00442363">
              <w:rPr>
                <w:spacing w:val="10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</w:t>
            </w:r>
            <w:r w:rsidRPr="009D0436">
              <w:rPr>
                <w:sz w:val="15"/>
              </w:rPr>
              <w:t>D</w:t>
            </w:r>
            <w:r w:rsidRPr="00442363">
              <w:rPr>
                <w:sz w:val="15"/>
                <w:lang w:val="ru-RU"/>
              </w:rPr>
              <w:t>),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авторы</w:t>
            </w:r>
            <w:r w:rsidRPr="00442363">
              <w:rPr>
                <w:spacing w:val="12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С.И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Волкова,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С.П.Максимова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единая</w:t>
            </w:r>
            <w:r w:rsidRPr="00442363">
              <w:rPr>
                <w:spacing w:val="8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коллекция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цифровых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образовательных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ресурсов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(или</w:t>
            </w:r>
            <w:r w:rsidRPr="00442363">
              <w:rPr>
                <w:spacing w:val="13"/>
                <w:sz w:val="15"/>
                <w:lang w:val="ru-RU"/>
              </w:rPr>
              <w:t xml:space="preserve"> </w:t>
            </w:r>
            <w:r w:rsidRPr="00442363">
              <w:rPr>
                <w:sz w:val="15"/>
                <w:lang w:val="ru-RU"/>
              </w:rPr>
              <w:t>по</w:t>
            </w:r>
          </w:p>
          <w:p w:rsidR="00E155D1" w:rsidRPr="00442363" w:rsidRDefault="00E155D1" w:rsidP="00E155D1">
            <w:pPr>
              <w:spacing w:after="0" w:line="157" w:lineRule="exact"/>
              <w:ind w:left="81"/>
              <w:rPr>
                <w:sz w:val="15"/>
                <w:lang w:val="ru-RU"/>
              </w:rPr>
            </w:pPr>
            <w:r w:rsidRPr="00442363">
              <w:rPr>
                <w:sz w:val="15"/>
                <w:lang w:val="ru-RU"/>
              </w:rPr>
              <w:t>адресу:</w:t>
            </w:r>
          </w:p>
          <w:p w:rsidR="00E155D1" w:rsidRPr="00442363" w:rsidRDefault="00482F18" w:rsidP="00E155D1">
            <w:pPr>
              <w:spacing w:after="0" w:line="162" w:lineRule="exact"/>
              <w:ind w:left="81"/>
              <w:rPr>
                <w:sz w:val="15"/>
                <w:lang w:val="ru-RU"/>
              </w:rPr>
            </w:pPr>
            <w:hyperlink r:id="rId104">
              <w:r w:rsidR="00E155D1" w:rsidRPr="009D0436">
                <w:rPr>
                  <w:sz w:val="15"/>
                </w:rPr>
                <w:t>http</w:t>
              </w:r>
              <w:r w:rsidR="00E155D1" w:rsidRPr="00442363">
                <w:rPr>
                  <w:sz w:val="15"/>
                  <w:lang w:val="ru-RU"/>
                </w:rPr>
                <w:t>://</w:t>
              </w:r>
              <w:r w:rsidR="00E155D1" w:rsidRPr="009D0436">
                <w:rPr>
                  <w:sz w:val="15"/>
                </w:rPr>
                <w:t>school</w:t>
              </w:r>
              <w:r w:rsidR="00E155D1" w:rsidRPr="00442363">
                <w:rPr>
                  <w:sz w:val="15"/>
                  <w:lang w:val="ru-RU"/>
                </w:rPr>
                <w:t>-</w:t>
              </w:r>
            </w:hyperlink>
          </w:p>
          <w:p w:rsidR="00E155D1" w:rsidRDefault="00E155D1" w:rsidP="00E155D1">
            <w:pPr>
              <w:spacing w:before="61" w:after="0" w:line="159" w:lineRule="exact"/>
              <w:rPr>
                <w:sz w:val="15"/>
                <w:lang w:val="ru-RU"/>
              </w:rPr>
            </w:pPr>
            <w:r w:rsidRPr="009D0436">
              <w:rPr>
                <w:sz w:val="15"/>
              </w:rPr>
              <w:t>collection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edu</w:t>
            </w:r>
            <w:r w:rsidRPr="00442363">
              <w:rPr>
                <w:sz w:val="15"/>
                <w:lang w:val="ru-RU"/>
              </w:rPr>
              <w:t>.</w:t>
            </w:r>
            <w:r w:rsidRPr="009D0436">
              <w:rPr>
                <w:sz w:val="15"/>
              </w:rPr>
              <w:t>ru</w:t>
            </w:r>
            <w:r w:rsidRPr="00442363">
              <w:rPr>
                <w:sz w:val="15"/>
                <w:lang w:val="ru-RU"/>
              </w:rPr>
              <w:t>)</w:t>
            </w:r>
          </w:p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442363">
        <w:trPr>
          <w:trHeight w:hRule="exact" w:val="348"/>
        </w:trPr>
        <w:tc>
          <w:tcPr>
            <w:tcW w:w="1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/>
        </w:tc>
      </w:tr>
      <w:tr w:rsidR="0044236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2363" w:rsidRDefault="00442363" w:rsidP="0044236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E155D1" w:rsidRPr="006A07D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6.1.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 ряду чисел, геометрических фигур, объектов повседневной жизни: её  объяснение с использованием математической терминологии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таблицами: извлечение и использование для 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6.8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6.9.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  <w:tr w:rsidR="00E155D1" w:rsidRPr="006A07D1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6.10</w:t>
            </w:r>
          </w:p>
        </w:tc>
        <w:tc>
          <w:tcPr>
            <w:tcW w:w="10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работы с электронными средствами обучения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8"/>
              <w:rPr>
                <w:sz w:val="15"/>
              </w:rPr>
            </w:pPr>
            <w:r w:rsidRPr="009D0436">
              <w:rPr>
                <w:w w:val="99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9D0436" w:rsidRDefault="00E155D1" w:rsidP="00E155D1">
            <w:pPr>
              <w:spacing w:before="61"/>
              <w:ind w:left="83"/>
              <w:rPr>
                <w:sz w:val="15"/>
              </w:rPr>
            </w:pPr>
            <w:r w:rsidRPr="009D0436">
              <w:rPr>
                <w:w w:val="99"/>
                <w:sz w:val="15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rPr>
                <w:lang w:val="ru-RU"/>
              </w:rPr>
            </w:pPr>
          </w:p>
        </w:tc>
      </w:tr>
    </w:tbl>
    <w:p w:rsidR="00887D56" w:rsidRPr="006A07D1" w:rsidRDefault="00887D56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1034"/>
        <w:gridCol w:w="528"/>
        <w:gridCol w:w="1106"/>
        <w:gridCol w:w="1140"/>
        <w:gridCol w:w="1694"/>
      </w:tblGrid>
      <w:tr w:rsidR="00887D56">
        <w:trPr>
          <w:trHeight w:hRule="exact" w:val="348"/>
        </w:trPr>
        <w:tc>
          <w:tcPr>
            <w:tcW w:w="1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lang w:val="ru-RU"/>
              </w:rPr>
              <w:tab/>
            </w:r>
            <w:r w:rsidR="00FE1B94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3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E155D1" w:rsidRDefault="00E155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55D1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E155D1" w:rsidRDefault="00E155D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155D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</w:tbl>
    <w:p w:rsidR="00887D56" w:rsidRDefault="00FE1B94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887D5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87D56" w:rsidTr="00E155D1">
        <w:trPr>
          <w:trHeight w:hRule="exact" w:val="578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10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E155D1" w:rsidRPr="00E155D1" w:rsidTr="00E155D1">
        <w:trPr>
          <w:trHeight w:hRule="exact" w:val="11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3F41E9" w:rsidRDefault="00482F18" w:rsidP="00E155D1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</w:rPr>
            </w:pPr>
            <w:hyperlink r:id="rId105"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https://education.yandex.ru</w:t>
              </w:r>
            </w:hyperlink>
          </w:p>
          <w:p w:rsidR="00E155D1" w:rsidRPr="00DF671A" w:rsidRDefault="00482F18" w:rsidP="00E155D1">
            <w:pPr>
              <w:pStyle w:val="TableParagraph"/>
              <w:spacing w:before="71" w:line="261" w:lineRule="auto"/>
              <w:ind w:left="101"/>
              <w:rPr>
                <w:sz w:val="15"/>
                <w:lang w:val="en-US"/>
              </w:rPr>
            </w:pPr>
            <w:hyperlink r:id="rId106">
              <w:r w:rsidR="00E155D1" w:rsidRPr="00DF671A">
                <w:rPr>
                  <w:sz w:val="15"/>
                  <w:lang w:val="en-US"/>
                </w:rPr>
                <w:t>http://school-</w:t>
              </w:r>
            </w:hyperlink>
            <w:r w:rsidR="00E155D1" w:rsidRPr="00DF671A">
              <w:rPr>
                <w:spacing w:val="1"/>
                <w:sz w:val="15"/>
                <w:lang w:val="en-US"/>
              </w:rPr>
              <w:t xml:space="preserve"> </w:t>
            </w:r>
            <w:r w:rsidR="00E155D1" w:rsidRPr="00DF671A">
              <w:rPr>
                <w:sz w:val="15"/>
                <w:lang w:val="en-US"/>
              </w:rPr>
              <w:t>collection.edu.ru/catalog/</w:t>
            </w:r>
          </w:p>
        </w:tc>
      </w:tr>
      <w:tr w:rsidR="00E155D1" w:rsidRPr="00482F18" w:rsidTr="00E155D1">
        <w:trPr>
          <w:trHeight w:hRule="exact" w:val="4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482F18" w:rsidP="00E155D1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07">
              <w:r w:rsidR="00E155D1" w:rsidRPr="00DF671A">
                <w:rPr>
                  <w:sz w:val="15"/>
                  <w:lang w:val="en-US"/>
                </w:rPr>
                <w:t>http://school-</w:t>
              </w:r>
            </w:hyperlink>
            <w:r w:rsidR="00E155D1" w:rsidRPr="00DF671A">
              <w:rPr>
                <w:spacing w:val="1"/>
                <w:sz w:val="15"/>
                <w:lang w:val="en-US"/>
              </w:rPr>
              <w:t xml:space="preserve"> </w:t>
            </w:r>
            <w:r w:rsidR="00E155D1" w:rsidRPr="00DF671A">
              <w:rPr>
                <w:sz w:val="15"/>
                <w:lang w:val="en-US"/>
              </w:rPr>
              <w:t>collection.edu.ru/catalog/</w:t>
            </w:r>
          </w:p>
          <w:p w:rsidR="00E155D1" w:rsidRDefault="00E155D1" w:rsidP="00E155D1">
            <w:pPr>
              <w:spacing w:after="0"/>
            </w:pPr>
          </w:p>
          <w:p w:rsidR="00E155D1" w:rsidRPr="00E155D1" w:rsidRDefault="00482F18" w:rsidP="00E155D1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08"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E155D1" w:rsidRDefault="00E155D1" w:rsidP="00E155D1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E155D1" w:rsidRPr="006A07D1" w:rsidRDefault="00E155D1" w:rsidP="00E155D1">
            <w:pPr>
              <w:spacing w:after="0"/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09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E155D1" w:rsidRPr="00482F18" w:rsidTr="00E155D1">
        <w:trPr>
          <w:trHeight w:hRule="exact" w:val="42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Pr="006A07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Увеличение/уменьшение числа в несколько раз.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482F18" w:rsidP="00E155D1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10">
              <w:r w:rsidR="00E155D1" w:rsidRPr="00DF671A">
                <w:rPr>
                  <w:sz w:val="15"/>
                  <w:lang w:val="en-US"/>
                </w:rPr>
                <w:t>http://school-</w:t>
              </w:r>
            </w:hyperlink>
            <w:r w:rsidR="00E155D1" w:rsidRPr="00DF671A">
              <w:rPr>
                <w:spacing w:val="1"/>
                <w:sz w:val="15"/>
                <w:lang w:val="en-US"/>
              </w:rPr>
              <w:t xml:space="preserve"> </w:t>
            </w:r>
            <w:r w:rsidR="00E155D1" w:rsidRPr="00DF671A">
              <w:rPr>
                <w:sz w:val="15"/>
                <w:lang w:val="en-US"/>
              </w:rPr>
              <w:t>collection.edu.ru/catalog/</w:t>
            </w:r>
          </w:p>
          <w:p w:rsidR="00E155D1" w:rsidRPr="00E155D1" w:rsidRDefault="00482F18" w:rsidP="00E155D1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11"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E155D1" w:rsidRDefault="00E155D1" w:rsidP="00E155D1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E155D1" w:rsidRPr="006A07D1" w:rsidRDefault="00E155D1" w:rsidP="00E155D1">
            <w:pPr>
              <w:spacing w:after="0"/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12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E155D1" w:rsidRPr="00482F18" w:rsidTr="00E155D1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Кратное сравнение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482F18" w:rsidP="00E155D1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13">
              <w:r w:rsidR="00E155D1" w:rsidRPr="00DF671A">
                <w:rPr>
                  <w:sz w:val="15"/>
                  <w:lang w:val="en-US"/>
                </w:rPr>
                <w:t>http://school-</w:t>
              </w:r>
            </w:hyperlink>
            <w:r w:rsidR="00E155D1" w:rsidRPr="00DF671A">
              <w:rPr>
                <w:spacing w:val="1"/>
                <w:sz w:val="15"/>
                <w:lang w:val="en-US"/>
              </w:rPr>
              <w:t xml:space="preserve"> </w:t>
            </w:r>
            <w:r w:rsidR="00E155D1" w:rsidRPr="00DF671A">
              <w:rPr>
                <w:sz w:val="15"/>
                <w:lang w:val="en-US"/>
              </w:rPr>
              <w:t>collection.edu.ru/catalog/</w:t>
            </w:r>
          </w:p>
          <w:p w:rsidR="00E155D1" w:rsidRPr="00E155D1" w:rsidRDefault="00482F18" w:rsidP="00E155D1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14"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E155D1" w:rsidRDefault="00E155D1" w:rsidP="00E155D1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E155D1" w:rsidRPr="00E155D1" w:rsidRDefault="00E155D1" w:rsidP="00E155D1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15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E155D1" w:rsidRPr="00482F18" w:rsidTr="00E155D1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Свойства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482F18" w:rsidP="00E155D1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16">
              <w:r w:rsidR="00E155D1" w:rsidRPr="00DF671A">
                <w:rPr>
                  <w:sz w:val="15"/>
                  <w:lang w:val="en-US"/>
                </w:rPr>
                <w:t>http://school-</w:t>
              </w:r>
            </w:hyperlink>
            <w:r w:rsidR="00E155D1" w:rsidRPr="00DF671A">
              <w:rPr>
                <w:spacing w:val="1"/>
                <w:sz w:val="15"/>
                <w:lang w:val="en-US"/>
              </w:rPr>
              <w:t xml:space="preserve"> </w:t>
            </w:r>
            <w:r w:rsidR="00E155D1" w:rsidRPr="00DF671A">
              <w:rPr>
                <w:sz w:val="15"/>
                <w:lang w:val="en-US"/>
              </w:rPr>
              <w:t>collection.edu.ru/catalog/</w:t>
            </w:r>
          </w:p>
          <w:p w:rsidR="00E155D1" w:rsidRPr="00E155D1" w:rsidRDefault="00482F18" w:rsidP="00E155D1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17"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E155D1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E155D1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E155D1" w:rsidRPr="00E155D1" w:rsidRDefault="00E155D1" w:rsidP="00E155D1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E155D1" w:rsidRPr="00E155D1" w:rsidRDefault="00E155D1" w:rsidP="00E155D1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18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E155D1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/>
        </w:tc>
      </w:tr>
      <w:tr w:rsidR="00E155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Масса (единица массы — грамм); соотношение между килограммом и  граммом; отношение «тяжелее/легче на/в».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19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20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21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Стоимость (единицы — рубль, копейка); установление отношения «дороже/дешевле на/в».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22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23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24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Соотношение «цена, количество, стоимость» в  практической ситуации</w:t>
            </w: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25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26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27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Время (единица времени  — секунда); установление отношения «быстрее/ медленнее на/в».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Соотношение «начало, окончание, продолжительность события» в практической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28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29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30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31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32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33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Площадь (единицы площади  — квадратный метр, квадратный сантиметр, квадратный дециметр).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34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35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36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37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38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39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2.8.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Соотношение «больше/ меньше на/в» в ситуации сравнения предметов и  объектов на основе измерения величин.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40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41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42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E155D1">
        <w:trPr>
          <w:trHeight w:hRule="exact" w:val="350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/>
        </w:tc>
      </w:tr>
      <w:tr w:rsidR="00E155D1">
        <w:trPr>
          <w:trHeight w:hRule="exact" w:val="348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55D1" w:rsidRDefault="00E155D1" w:rsidP="00E155D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59689B" w:rsidRPr="00482F18" w:rsidTr="0059689B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Устные вычисления, сводимые к действиям в  пределах 100 (табличное и  внетабличное умножение, деление, действия с  круглыми числами).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43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44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45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Письменное сложение, вычитание чисел в пределах 1000.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Действия с  числами 0 и 1.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46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47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48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Взаимосвязь умножения и  деления.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49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50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51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52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53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54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55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56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57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</w:tbl>
    <w:p w:rsidR="00887D56" w:rsidRPr="006A07D1" w:rsidRDefault="00887D56">
      <w:pPr>
        <w:autoSpaceDE w:val="0"/>
        <w:autoSpaceDN w:val="0"/>
        <w:spacing w:after="0" w:line="14" w:lineRule="exact"/>
        <w:rPr>
          <w:lang w:val="ru-RU"/>
        </w:rPr>
      </w:pPr>
    </w:p>
    <w:p w:rsidR="00887D56" w:rsidRPr="006A07D1" w:rsidRDefault="00887D56">
      <w:pPr>
        <w:rPr>
          <w:lang w:val="ru-RU"/>
        </w:rPr>
        <w:sectPr w:rsidR="00887D56" w:rsidRPr="006A07D1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7D56" w:rsidRPr="00E155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58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59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60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61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62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63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3.8.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64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65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66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Порядок действий в 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67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68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69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3.10.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Однородные величины: сложение и вычитание.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70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71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72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Равенство с неизвестным числом, записанным буквой.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73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74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75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3.12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Умножение и деление круглого числа на однозначное число.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76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77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78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59689B" w:rsidRPr="00482F18" w:rsidTr="0059689B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6" w:after="0" w:line="233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Умножение суммы на  число. Деление трёхзначного числа на  однозначное уголком.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Деление суммы на число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59689B" w:rsidRDefault="0059689B" w:rsidP="0059689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689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482F18" w:rsidP="0059689B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79">
              <w:r w:rsidR="0059689B" w:rsidRPr="00DF671A">
                <w:rPr>
                  <w:sz w:val="15"/>
                  <w:lang w:val="en-US"/>
                </w:rPr>
                <w:t>http://school-</w:t>
              </w:r>
            </w:hyperlink>
            <w:r w:rsidR="0059689B" w:rsidRPr="00DF671A">
              <w:rPr>
                <w:spacing w:val="1"/>
                <w:sz w:val="15"/>
                <w:lang w:val="en-US"/>
              </w:rPr>
              <w:t xml:space="preserve"> </w:t>
            </w:r>
            <w:r w:rsidR="0059689B" w:rsidRPr="00DF671A">
              <w:rPr>
                <w:sz w:val="15"/>
                <w:lang w:val="en-US"/>
              </w:rPr>
              <w:t>collection.edu.ru/catalog/</w:t>
            </w:r>
          </w:p>
          <w:p w:rsidR="0059689B" w:rsidRPr="00E155D1" w:rsidRDefault="00482F18" w:rsidP="0059689B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80"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59689B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59689B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59689B" w:rsidRPr="00E155D1" w:rsidRDefault="0059689B" w:rsidP="0059689B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59689B" w:rsidRPr="00E155D1" w:rsidRDefault="0059689B" w:rsidP="0059689B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81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887D56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48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59689B" w:rsidRPr="0059689B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6A07D1" w:rsidRDefault="0059689B" w:rsidP="0059689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Default="0059689B" w:rsidP="0059689B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689B" w:rsidRPr="001C0271" w:rsidRDefault="00482F18" w:rsidP="0059689B">
            <w:pPr>
              <w:pStyle w:val="TableParagraph"/>
              <w:spacing w:line="261" w:lineRule="auto"/>
              <w:rPr>
                <w:sz w:val="15"/>
                <w:lang w:val="en-US"/>
              </w:rPr>
            </w:pPr>
            <w:hyperlink r:id="rId182">
              <w:r w:rsidR="0059689B" w:rsidRPr="001C0271">
                <w:rPr>
                  <w:sz w:val="15"/>
                  <w:lang w:val="en-US"/>
                </w:rPr>
                <w:t>http://school-</w:t>
              </w:r>
            </w:hyperlink>
            <w:r w:rsidR="0059689B" w:rsidRPr="001C0271">
              <w:rPr>
                <w:spacing w:val="1"/>
                <w:sz w:val="15"/>
                <w:lang w:val="en-US"/>
              </w:rPr>
              <w:t xml:space="preserve"> </w:t>
            </w:r>
            <w:r w:rsidR="0059689B" w:rsidRPr="001C0271">
              <w:rPr>
                <w:sz w:val="15"/>
                <w:lang w:val="en-US"/>
              </w:rPr>
              <w:t>collection.edu.ru/catalog/</w:t>
            </w:r>
          </w:p>
        </w:tc>
      </w:tr>
      <w:tr w:rsidR="00F60002" w:rsidRPr="00482F18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Задачи на 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 сравнение (разностное, кратное).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83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84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85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F60002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Запись решения задачи по действиям и с  помощью числового выражения.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Проверка решения и оценка полученного результата.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86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87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88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89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90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91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/>
        </w:tc>
      </w:tr>
      <w:tr w:rsidR="00F60002" w:rsidRPr="006A07D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F60002" w:rsidRPr="006A07D1" w:rsidTr="00F60002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92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93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94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95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96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197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198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199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00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01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02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03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F60002" w:rsidTr="00F60002">
        <w:trPr>
          <w:trHeight w:hRule="exact"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Сравнение площадей фигур с помощью наложения.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04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05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E155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06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/>
        </w:tc>
      </w:tr>
      <w:tr w:rsidR="00F60002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Классификация объектов по двум признакам.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07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08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09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F60002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45" w:lineRule="auto"/>
              <w:ind w:left="72" w:right="864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Верные (истинные) и  неверные (ложные) утверждения: конструирование, проверка.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Логические рассуждения со связками «если …, то …»,«поэтому», «значит».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10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11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F60002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12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13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14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15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Таблицы сложения и умножения: заполнение на  основе результатов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16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17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18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</w:tbl>
    <w:p w:rsidR="00887D56" w:rsidRPr="006A07D1" w:rsidRDefault="00887D56">
      <w:pPr>
        <w:autoSpaceDE w:val="0"/>
        <w:autoSpaceDN w:val="0"/>
        <w:spacing w:after="0" w:line="14" w:lineRule="exact"/>
        <w:rPr>
          <w:lang w:val="ru-RU"/>
        </w:rPr>
      </w:pPr>
    </w:p>
    <w:p w:rsidR="00887D56" w:rsidRPr="006A07D1" w:rsidRDefault="00887D56" w:rsidP="00F60002">
      <w:pPr>
        <w:tabs>
          <w:tab w:val="left" w:pos="3216"/>
        </w:tabs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19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20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21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22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23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24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25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26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27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4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6.8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482F18" w:rsidP="00F60002">
            <w:pPr>
              <w:pStyle w:val="TableParagraph"/>
              <w:spacing w:line="261" w:lineRule="auto"/>
              <w:ind w:left="101"/>
              <w:rPr>
                <w:sz w:val="15"/>
                <w:lang w:val="en-US"/>
              </w:rPr>
            </w:pPr>
            <w:hyperlink r:id="rId228">
              <w:r w:rsidR="00F60002" w:rsidRPr="00DF671A">
                <w:rPr>
                  <w:sz w:val="15"/>
                  <w:lang w:val="en-US"/>
                </w:rPr>
                <w:t>http://school-</w:t>
              </w:r>
            </w:hyperlink>
            <w:r w:rsidR="00F60002" w:rsidRPr="00DF671A">
              <w:rPr>
                <w:spacing w:val="1"/>
                <w:sz w:val="15"/>
                <w:lang w:val="en-US"/>
              </w:rPr>
              <w:t xml:space="preserve"> </w:t>
            </w:r>
            <w:r w:rsidR="00F60002" w:rsidRPr="00DF671A">
              <w:rPr>
                <w:sz w:val="15"/>
                <w:lang w:val="en-US"/>
              </w:rPr>
              <w:t>collection.edu.ru/catalog/</w:t>
            </w:r>
          </w:p>
          <w:p w:rsidR="00F60002" w:rsidRPr="00E155D1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29"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E155D1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3F41E9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E155D1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E155D1">
              <w:rPr>
                <w:sz w:val="15"/>
                <w:lang w:val="ru-RU"/>
              </w:rPr>
              <w:t>Электронное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приложение</w:t>
            </w:r>
            <w:r w:rsidRPr="00E155D1">
              <w:rPr>
                <w:spacing w:val="10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E155D1">
              <w:rPr>
                <w:sz w:val="15"/>
                <w:lang w:val="ru-RU"/>
              </w:rPr>
              <w:t>«Математика»,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3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класс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(Диск С</w:t>
            </w:r>
            <w:r w:rsidRPr="003F41E9">
              <w:rPr>
                <w:sz w:val="15"/>
              </w:rPr>
              <w:t>D</w:t>
            </w:r>
            <w:r w:rsidRPr="00E155D1">
              <w:rPr>
                <w:sz w:val="15"/>
                <w:lang w:val="ru-RU"/>
              </w:rPr>
              <w:t>),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авторы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Волкова,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С.П.Максимова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единая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коллекция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цифровых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образовательных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ресурсов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(или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по</w:t>
            </w:r>
            <w:r w:rsidRPr="00E155D1">
              <w:rPr>
                <w:spacing w:val="-35"/>
                <w:sz w:val="15"/>
                <w:lang w:val="ru-RU"/>
              </w:rPr>
              <w:t xml:space="preserve"> </w:t>
            </w:r>
            <w:r w:rsidRPr="00E155D1">
              <w:rPr>
                <w:sz w:val="15"/>
                <w:lang w:val="ru-RU"/>
              </w:rPr>
              <w:t>адресу:</w:t>
            </w:r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hyperlink r:id="rId230">
              <w:r w:rsidRPr="003F41E9">
                <w:rPr>
                  <w:sz w:val="15"/>
                </w:rPr>
                <w:t>http</w:t>
              </w:r>
              <w:r w:rsidRPr="00E155D1">
                <w:rPr>
                  <w:sz w:val="15"/>
                  <w:lang w:val="ru-RU"/>
                </w:rPr>
                <w:t>://</w:t>
              </w:r>
              <w:r w:rsidRPr="003F41E9">
                <w:rPr>
                  <w:sz w:val="15"/>
                </w:rPr>
                <w:t>school</w:t>
              </w:r>
              <w:r w:rsidRPr="00E155D1">
                <w:rPr>
                  <w:sz w:val="15"/>
                  <w:lang w:val="ru-RU"/>
                </w:rPr>
                <w:t>-</w:t>
              </w:r>
            </w:hyperlink>
            <w:r w:rsidRPr="00E155D1">
              <w:rPr>
                <w:spacing w:val="1"/>
                <w:sz w:val="15"/>
                <w:lang w:val="ru-RU"/>
              </w:rPr>
              <w:t xml:space="preserve"> </w:t>
            </w:r>
            <w:r w:rsidRPr="003F41E9">
              <w:rPr>
                <w:sz w:val="15"/>
              </w:rPr>
              <w:t>collection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edu</w:t>
            </w:r>
            <w:r w:rsidRPr="00E155D1">
              <w:rPr>
                <w:sz w:val="15"/>
                <w:lang w:val="ru-RU"/>
              </w:rPr>
              <w:t>.</w:t>
            </w:r>
            <w:r w:rsidRPr="003F41E9">
              <w:rPr>
                <w:sz w:val="15"/>
              </w:rPr>
              <w:t>ru</w:t>
            </w:r>
            <w:r w:rsidRPr="00E155D1">
              <w:rPr>
                <w:sz w:val="15"/>
                <w:lang w:val="ru-RU"/>
              </w:rPr>
              <w:t>)</w:t>
            </w:r>
          </w:p>
        </w:tc>
      </w:tr>
      <w:tr w:rsidR="00887D56">
        <w:trPr>
          <w:trHeight w:hRule="exact" w:val="350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F60002" w:rsidRDefault="00F6000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6000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F60002" w:rsidRDefault="00F6000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6000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</w:tbl>
    <w:p w:rsidR="00887D56" w:rsidRDefault="00FE1B94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14"/>
        <w:gridCol w:w="528"/>
        <w:gridCol w:w="1106"/>
        <w:gridCol w:w="1140"/>
        <w:gridCol w:w="1418"/>
      </w:tblGrid>
      <w:tr w:rsidR="00887D5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Pr="006A07D1" w:rsidRDefault="00FE1B9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87D56" w:rsidTr="00F60002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10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D56" w:rsidRDefault="00887D56"/>
        </w:tc>
      </w:tr>
      <w:tr w:rsidR="00887D56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F60002" w:rsidRPr="006A07D1" w:rsidTr="00F60002">
        <w:trPr>
          <w:trHeight w:hRule="exact" w:val="38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31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Default="00F60002" w:rsidP="00F60002">
            <w:pPr>
              <w:pStyle w:val="TableParagraph"/>
              <w:spacing w:before="0"/>
              <w:rPr>
                <w:sz w:val="15"/>
              </w:rPr>
            </w:pPr>
            <w:r w:rsidRPr="005D6366">
              <w:rPr>
                <w:sz w:val="15"/>
              </w:rPr>
              <w:t>«Математика»,</w:t>
            </w:r>
            <w:r w:rsidRPr="005D6366"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4 </w:t>
            </w:r>
            <w:r w:rsidRPr="005D6366">
              <w:rPr>
                <w:sz w:val="15"/>
              </w:rPr>
              <w:t>класс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(Диск СD),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авторы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С.И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Волкова,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С.П.Максимова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единая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коллекция</w:t>
            </w:r>
            <w:r w:rsidRPr="005D6366">
              <w:rPr>
                <w:spacing w:val="-35"/>
                <w:sz w:val="15"/>
              </w:rPr>
              <w:t xml:space="preserve"> </w:t>
            </w:r>
            <w:r w:rsidRPr="005D6366">
              <w:rPr>
                <w:sz w:val="15"/>
              </w:rPr>
              <w:t>цифровых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образовательных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ресурсов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(или</w:t>
            </w:r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по</w:t>
            </w:r>
            <w:r w:rsidRPr="005D6366">
              <w:rPr>
                <w:spacing w:val="-35"/>
                <w:sz w:val="15"/>
              </w:rPr>
              <w:t xml:space="preserve"> </w:t>
            </w:r>
            <w:r w:rsidRPr="005D6366">
              <w:rPr>
                <w:sz w:val="15"/>
              </w:rPr>
              <w:t>адресу:</w:t>
            </w:r>
            <w:r w:rsidRPr="005D6366">
              <w:rPr>
                <w:spacing w:val="1"/>
                <w:sz w:val="15"/>
              </w:rPr>
              <w:t xml:space="preserve"> </w:t>
            </w:r>
            <w:hyperlink r:id="rId232">
              <w:r w:rsidRPr="005D6366">
                <w:rPr>
                  <w:sz w:val="15"/>
                </w:rPr>
                <w:t>http://school-</w:t>
              </w:r>
            </w:hyperlink>
            <w:r w:rsidRPr="005D6366">
              <w:rPr>
                <w:spacing w:val="1"/>
                <w:sz w:val="15"/>
              </w:rPr>
              <w:t xml:space="preserve"> </w:t>
            </w:r>
            <w:r w:rsidRPr="005D6366">
              <w:rPr>
                <w:sz w:val="15"/>
              </w:rPr>
              <w:t>collection.edu.ru)</w:t>
            </w:r>
          </w:p>
        </w:tc>
      </w:tr>
      <w:tr w:rsidR="00F60002" w:rsidRPr="006A07D1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Число, большее или меньшее данного числа на  заданное число разрядных единиц, в заданное число раз.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74" w:line="163" w:lineRule="exact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74" w:line="163" w:lineRule="exact"/>
              <w:rPr>
                <w:sz w:val="15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33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34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 w:rsidRPr="00F60002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Свойства многозначного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35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F60002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36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1.4.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Дополнение числа до  заданного круглого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37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38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>
        <w:trPr>
          <w:trHeight w:hRule="exact" w:val="348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/>
        </w:tc>
      </w:tr>
      <w:tr w:rsidR="00F60002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F60002" w:rsidRPr="006A07D1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39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40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массы — центнер, тонна; соотношения между единицами массы.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41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42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 w:rsidRPr="00F60002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Единицы времени (сутки, неделя, месяц, год, век), соотношение между ними.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Календарь.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43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F60002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44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2.4.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 час, метры в  минуту, метры в секунду); соотношение между единицами в 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45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46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 w:rsidRPr="006A07D1" w:rsidTr="00F60002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Pr="006A07D1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Доля величины времени, массы,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F60002" w:rsidRDefault="00F60002" w:rsidP="00F60002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F60002" w:rsidRPr="00F60002" w:rsidRDefault="00482F18" w:rsidP="00F60002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47"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F60002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F60002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F60002" w:rsidRPr="00F60002" w:rsidRDefault="00F60002" w:rsidP="00F60002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F60002" w:rsidRPr="006A07D1" w:rsidRDefault="00F60002" w:rsidP="00F60002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48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F60002">
        <w:trPr>
          <w:trHeight w:hRule="exact" w:val="350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/>
        </w:tc>
      </w:tr>
      <w:tr w:rsidR="00F60002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002" w:rsidRDefault="00F60002" w:rsidP="00F6000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637DB4" w:rsidRPr="006A07D1" w:rsidTr="00637DB4">
        <w:trPr>
          <w:trHeight w:val="36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49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50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6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51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52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37DB4" w:rsidTr="00637DB4">
        <w:trPr>
          <w:trHeight w:val="36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3.3.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Умножение/деление на 10, 100, 1000.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53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37DB4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54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6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55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56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</w:tbl>
    <w:p w:rsidR="00887D56" w:rsidRPr="006A07D1" w:rsidRDefault="00887D56">
      <w:pPr>
        <w:autoSpaceDE w:val="0"/>
        <w:autoSpaceDN w:val="0"/>
        <w:spacing w:after="0" w:line="14" w:lineRule="exact"/>
        <w:rPr>
          <w:lang w:val="ru-RU"/>
        </w:rPr>
      </w:pPr>
    </w:p>
    <w:p w:rsidR="00887D56" w:rsidRPr="006A07D1" w:rsidRDefault="00887D56">
      <w:pPr>
        <w:rPr>
          <w:lang w:val="ru-RU"/>
        </w:rPr>
        <w:sectPr w:rsidR="00887D56" w:rsidRPr="006A07D1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14"/>
        <w:gridCol w:w="528"/>
        <w:gridCol w:w="1106"/>
        <w:gridCol w:w="1140"/>
        <w:gridCol w:w="1418"/>
      </w:tblGrid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Поиск значения числового выражения, содержащего несколько действий в 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57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58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59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60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3.7.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61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62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Умножение и деление величины на однозначное число.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63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64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887D56">
        <w:trPr>
          <w:trHeight w:hRule="exact" w:val="348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887D56"/>
        </w:tc>
      </w:tr>
      <w:tr w:rsidR="00887D56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7D56" w:rsidRDefault="00FE1B9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текстовой задачей, решение которой содержит 2—3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65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66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67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68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4.3.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69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70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Задачи на нахождение доли величины, величины по её доле.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71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72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4.5.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способы решения некоторых видов изученных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73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74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75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76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>
        <w:trPr>
          <w:trHeight w:hRule="exact" w:val="348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/>
        </w:tc>
      </w:tr>
      <w:tr w:rsidR="00637DB4" w:rsidRPr="006A07D1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637DB4" w:rsidRPr="00637DB4" w:rsidTr="00637DB4">
        <w:trPr>
          <w:trHeight w:hRule="exact" w:val="379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5.1.</w:t>
            </w:r>
          </w:p>
        </w:tc>
        <w:tc>
          <w:tcPr>
            <w:tcW w:w="109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4" w:after="0" w:line="230" w:lineRule="auto"/>
              <w:ind w:left="7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Наглядные представления о симметрии. Ось симметрии фигуры.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Фигуры, имеющие ось симметрии.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77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37DB4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78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79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80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5.3.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81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82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83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84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5.5.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85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86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87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88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>
        <w:trPr>
          <w:trHeight w:hRule="exact" w:val="348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/>
        </w:tc>
      </w:tr>
      <w:tr w:rsidR="00637DB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637DB4" w:rsidRPr="00637DB4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Примеры и контрпримеры.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37DB4" w:rsidRDefault="00637DB4" w:rsidP="00637DB4">
            <w:pPr>
              <w:pStyle w:val="TableParagraph"/>
              <w:spacing w:before="64"/>
              <w:ind w:left="80"/>
              <w:rPr>
                <w:sz w:val="15"/>
                <w:lang w:val="en-US"/>
              </w:rPr>
            </w:pPr>
            <w:r w:rsidRPr="00637DB4">
              <w:rPr>
                <w:w w:val="105"/>
                <w:sz w:val="15"/>
                <w:lang w:val="en-US"/>
              </w:rPr>
              <w:t>https://resh.edu.ru/</w:t>
            </w:r>
          </w:p>
          <w:p w:rsidR="00637DB4" w:rsidRP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  <w:lang w:val="en-US"/>
              </w:rPr>
            </w:pPr>
            <w:r w:rsidRPr="00637DB4">
              <w:rPr>
                <w:w w:val="105"/>
                <w:sz w:val="15"/>
                <w:lang w:val="en-US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89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37DB4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90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91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92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37DB4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6.3.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Сбор математических данных о  заданном объекте (числе, величине, геометрической фигуре).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Поиск информации в  справочной литературе, сети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37DB4" w:rsidRDefault="00637DB4" w:rsidP="00637DB4">
            <w:pPr>
              <w:pStyle w:val="TableParagraph"/>
              <w:spacing w:before="64"/>
              <w:ind w:left="80"/>
              <w:rPr>
                <w:sz w:val="15"/>
                <w:lang w:val="en-US"/>
              </w:rPr>
            </w:pPr>
            <w:r w:rsidRPr="00637DB4">
              <w:rPr>
                <w:w w:val="105"/>
                <w:sz w:val="15"/>
                <w:lang w:val="en-US"/>
              </w:rPr>
              <w:t>https://resh.edu.ru/</w:t>
            </w:r>
          </w:p>
          <w:p w:rsidR="00637DB4" w:rsidRP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  <w:lang w:val="en-US"/>
              </w:rPr>
            </w:pPr>
            <w:r w:rsidRPr="00637DB4">
              <w:rPr>
                <w:w w:val="105"/>
                <w:sz w:val="15"/>
                <w:lang w:val="en-US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93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37DB4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94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95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96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6.5.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Доступные электронные средства обучения, пособия, их использование под  руководством педагога и самостоятельно.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97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298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 w:rsidRPr="006A07D1" w:rsidTr="00637DB4">
        <w:trPr>
          <w:trHeight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299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300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</w:tbl>
    <w:p w:rsidR="00887D56" w:rsidRPr="006A07D1" w:rsidRDefault="00887D56">
      <w:pPr>
        <w:autoSpaceDE w:val="0"/>
        <w:autoSpaceDN w:val="0"/>
        <w:spacing w:after="0" w:line="14" w:lineRule="exact"/>
        <w:rPr>
          <w:lang w:val="ru-RU"/>
        </w:rPr>
      </w:pPr>
    </w:p>
    <w:p w:rsidR="00887D56" w:rsidRPr="006A07D1" w:rsidRDefault="00887D56">
      <w:pPr>
        <w:rPr>
          <w:lang w:val="ru-RU"/>
        </w:rPr>
        <w:sectPr w:rsidR="00887D56" w:rsidRPr="006A07D1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7D56" w:rsidRPr="006A07D1" w:rsidRDefault="00887D5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14"/>
        <w:gridCol w:w="528"/>
        <w:gridCol w:w="1106"/>
        <w:gridCol w:w="1140"/>
        <w:gridCol w:w="1418"/>
      </w:tblGrid>
      <w:tr w:rsidR="00637DB4" w:rsidRPr="006A07D1" w:rsidTr="00637DB4">
        <w:trPr>
          <w:trHeight w:hRule="exact" w:val="3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Алгоритмы для решения учебных и практических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  <w:p w:rsidR="00637DB4" w:rsidRDefault="00637DB4" w:rsidP="00637DB4">
            <w:pPr>
              <w:pStyle w:val="TableParagraph"/>
              <w:spacing w:before="0"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</w:p>
          <w:p w:rsidR="00637DB4" w:rsidRPr="00F60002" w:rsidRDefault="00482F18" w:rsidP="00637DB4">
            <w:pPr>
              <w:spacing w:before="61" w:after="0" w:line="266" w:lineRule="auto"/>
              <w:ind w:left="81"/>
              <w:rPr>
                <w:rFonts w:ascii="Calibri"/>
                <w:color w:val="0000FF"/>
                <w:sz w:val="16"/>
                <w:u w:val="single" w:color="0000FF"/>
                <w:lang w:val="ru-RU"/>
              </w:rPr>
            </w:pPr>
            <w:hyperlink r:id="rId301"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https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://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education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yandex</w:t>
              </w:r>
              <w:r w:rsidR="00637DB4" w:rsidRPr="00F60002">
                <w:rPr>
                  <w:rFonts w:ascii="Calibri"/>
                  <w:color w:val="0000FF"/>
                  <w:sz w:val="16"/>
                  <w:u w:val="single" w:color="0000FF"/>
                  <w:lang w:val="ru-RU"/>
                </w:rPr>
                <w:t>.</w:t>
              </w:r>
              <w:r w:rsidR="00637DB4" w:rsidRPr="005D6366">
                <w:rPr>
                  <w:rFonts w:ascii="Calibri"/>
                  <w:color w:val="0000FF"/>
                  <w:sz w:val="16"/>
                  <w:u w:val="single" w:color="0000FF"/>
                </w:rPr>
                <w:t>ru</w:t>
              </w:r>
            </w:hyperlink>
          </w:p>
          <w:p w:rsidR="00637DB4" w:rsidRPr="00F60002" w:rsidRDefault="00637DB4" w:rsidP="00637DB4">
            <w:pPr>
              <w:spacing w:before="61" w:after="0" w:line="266" w:lineRule="auto"/>
              <w:ind w:left="81"/>
              <w:rPr>
                <w:sz w:val="15"/>
                <w:lang w:val="ru-RU"/>
              </w:rPr>
            </w:pPr>
            <w:r w:rsidRPr="00F60002">
              <w:rPr>
                <w:sz w:val="15"/>
                <w:lang w:val="ru-RU"/>
              </w:rPr>
              <w:t>Электронное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приложение</w:t>
            </w:r>
            <w:r w:rsidRPr="00F60002">
              <w:rPr>
                <w:spacing w:val="10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учебнику</w:t>
            </w:r>
          </w:p>
          <w:p w:rsidR="00637DB4" w:rsidRPr="006A07D1" w:rsidRDefault="00637DB4" w:rsidP="00637DB4">
            <w:pPr>
              <w:rPr>
                <w:lang w:val="ru-RU"/>
              </w:rPr>
            </w:pPr>
            <w:r w:rsidRPr="00F60002">
              <w:rPr>
                <w:sz w:val="15"/>
                <w:lang w:val="ru-RU"/>
              </w:rPr>
              <w:t>«Математика»,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4 класс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(Диск С</w:t>
            </w:r>
            <w:r w:rsidRPr="005D6366">
              <w:rPr>
                <w:sz w:val="15"/>
              </w:rPr>
              <w:t>D</w:t>
            </w:r>
            <w:r w:rsidRPr="00F60002">
              <w:rPr>
                <w:sz w:val="15"/>
                <w:lang w:val="ru-RU"/>
              </w:rPr>
              <w:t>),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авторы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Волкова,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С.П.Максимова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единая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коллекция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цифровых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образовательных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ресурсов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(или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по</w:t>
            </w:r>
            <w:r w:rsidRPr="00F60002">
              <w:rPr>
                <w:spacing w:val="-35"/>
                <w:sz w:val="15"/>
                <w:lang w:val="ru-RU"/>
              </w:rPr>
              <w:t xml:space="preserve"> </w:t>
            </w:r>
            <w:r w:rsidRPr="00F60002">
              <w:rPr>
                <w:sz w:val="15"/>
                <w:lang w:val="ru-RU"/>
              </w:rPr>
              <w:t>адресу:</w:t>
            </w:r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hyperlink r:id="rId302">
              <w:r w:rsidRPr="005D6366">
                <w:rPr>
                  <w:sz w:val="15"/>
                </w:rPr>
                <w:t>http</w:t>
              </w:r>
              <w:r w:rsidRPr="00F60002">
                <w:rPr>
                  <w:sz w:val="15"/>
                  <w:lang w:val="ru-RU"/>
                </w:rPr>
                <w:t>://</w:t>
              </w:r>
              <w:r w:rsidRPr="005D6366">
                <w:rPr>
                  <w:sz w:val="15"/>
                </w:rPr>
                <w:t>school</w:t>
              </w:r>
              <w:r w:rsidRPr="00F60002">
                <w:rPr>
                  <w:sz w:val="15"/>
                  <w:lang w:val="ru-RU"/>
                </w:rPr>
                <w:t>-</w:t>
              </w:r>
            </w:hyperlink>
            <w:r w:rsidRPr="00F60002">
              <w:rPr>
                <w:spacing w:val="1"/>
                <w:sz w:val="15"/>
                <w:lang w:val="ru-RU"/>
              </w:rPr>
              <w:t xml:space="preserve"> </w:t>
            </w:r>
            <w:r w:rsidRPr="005D6366">
              <w:rPr>
                <w:sz w:val="15"/>
              </w:rPr>
              <w:t>collection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edu</w:t>
            </w:r>
            <w:r w:rsidRPr="00F60002">
              <w:rPr>
                <w:sz w:val="15"/>
                <w:lang w:val="ru-RU"/>
              </w:rPr>
              <w:t>.</w:t>
            </w:r>
            <w:r w:rsidRPr="005D6366">
              <w:rPr>
                <w:sz w:val="15"/>
              </w:rPr>
              <w:t>ru</w:t>
            </w:r>
            <w:r w:rsidRPr="00F60002">
              <w:rPr>
                <w:sz w:val="15"/>
                <w:lang w:val="ru-RU"/>
              </w:rPr>
              <w:t>)</w:t>
            </w:r>
          </w:p>
        </w:tc>
      </w:tr>
      <w:tr w:rsidR="00637DB4">
        <w:trPr>
          <w:trHeight w:hRule="exact" w:val="348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/>
        </w:tc>
      </w:tr>
      <w:tr w:rsidR="00637DB4">
        <w:trPr>
          <w:trHeight w:hRule="exact" w:val="348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3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/>
        </w:tc>
      </w:tr>
      <w:tr w:rsidR="00637DB4">
        <w:trPr>
          <w:trHeight w:hRule="exact" w:val="328"/>
        </w:trPr>
        <w:tc>
          <w:tcPr>
            <w:tcW w:w="1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6A07D1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A07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4458F2" w:rsidRDefault="00637DB4" w:rsidP="00637DB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458F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Pr="004458F2" w:rsidRDefault="00637DB4" w:rsidP="00637DB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458F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7DB4" w:rsidRDefault="00637DB4" w:rsidP="00637DB4"/>
        </w:tc>
      </w:tr>
    </w:tbl>
    <w:p w:rsidR="00887D56" w:rsidRDefault="00887D56">
      <w:pPr>
        <w:autoSpaceDE w:val="0"/>
        <w:autoSpaceDN w:val="0"/>
        <w:spacing w:after="0" w:line="14" w:lineRule="exact"/>
      </w:pPr>
    </w:p>
    <w:p w:rsidR="00887D56" w:rsidRDefault="00887D56">
      <w:pPr>
        <w:sectPr w:rsidR="00887D5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87D56" w:rsidRDefault="00887D56">
      <w:pPr>
        <w:autoSpaceDE w:val="0"/>
        <w:autoSpaceDN w:val="0"/>
        <w:spacing w:after="78" w:line="220" w:lineRule="exact"/>
      </w:pPr>
    </w:p>
    <w:p w:rsidR="00887D56" w:rsidRDefault="00887D56">
      <w:pPr>
        <w:autoSpaceDE w:val="0"/>
        <w:autoSpaceDN w:val="0"/>
        <w:spacing w:after="78" w:line="220" w:lineRule="exact"/>
      </w:pPr>
    </w:p>
    <w:p w:rsidR="004458F2" w:rsidRPr="004458F2" w:rsidRDefault="004458F2" w:rsidP="004458F2">
      <w:pPr>
        <w:widowControl w:val="0"/>
        <w:autoSpaceDE w:val="0"/>
        <w:autoSpaceDN w:val="0"/>
        <w:spacing w:before="62" w:after="0" w:line="275" w:lineRule="exact"/>
        <w:ind w:left="11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b/>
          <w:sz w:val="24"/>
          <w:lang w:val="ru-RU"/>
        </w:rPr>
        <w:t>УЧЕБНО-МЕТОДИЧЕСКОЕ</w:t>
      </w:r>
      <w:r w:rsidRPr="004458F2">
        <w:rPr>
          <w:rFonts w:ascii="Times New Roman" w:eastAsia="Times New Roman" w:hAnsi="Times New Roman" w:cs="Times New Roman"/>
          <w:b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sz w:val="24"/>
          <w:lang w:val="ru-RU"/>
        </w:rPr>
        <w:t>ОБЕСПЕЧЕНИЕ</w:t>
      </w:r>
      <w:r w:rsidRPr="004458F2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sz w:val="24"/>
          <w:lang w:val="ru-RU"/>
        </w:rPr>
        <w:t>ОБРАЗОВАТЕЛЬНОГО</w:t>
      </w:r>
      <w:r w:rsidRPr="004458F2">
        <w:rPr>
          <w:rFonts w:ascii="Times New Roman" w:eastAsia="Times New Roman" w:hAnsi="Times New Roman" w:cs="Times New Roman"/>
          <w:b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sz w:val="24"/>
          <w:lang w:val="ru-RU"/>
        </w:rPr>
        <w:t>ПРОЦЕССА</w:t>
      </w:r>
    </w:p>
    <w:p w:rsidR="004458F2" w:rsidRPr="004458F2" w:rsidRDefault="004458F2" w:rsidP="004458F2">
      <w:pPr>
        <w:widowControl w:val="0"/>
        <w:autoSpaceDE w:val="0"/>
        <w:autoSpaceDN w:val="0"/>
        <w:spacing w:before="62" w:after="0" w:line="275" w:lineRule="exact"/>
        <w:ind w:left="110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74" w:lineRule="exact"/>
        <w:ind w:left="1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ОБЯЗАТЕЛЬНЫЕ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МАТЕРИАЛЫ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4458F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УЧЕНИКА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42" w:lineRule="auto"/>
        <w:ind w:left="110" w:right="2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4458F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частях),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1,2,3,4 </w:t>
      </w:r>
      <w:r w:rsidRPr="004458F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классы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/Моро</w:t>
      </w:r>
      <w:r w:rsidRPr="004458F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М.И.,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С.И., Степанова</w:t>
      </w:r>
      <w:r w:rsidRPr="004458F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С.В.,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Акционерное</w:t>
      </w:r>
      <w:r w:rsidRPr="004458F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общество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</w:t>
      </w:r>
      <w:r w:rsidRPr="004458F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«Просвещение»;</w:t>
      </w:r>
      <w:r w:rsidRPr="004458F2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Моро</w:t>
      </w:r>
      <w:r w:rsidRPr="004458F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И.,</w:t>
      </w:r>
      <w:r w:rsidRPr="004458F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42" w:lineRule="auto"/>
        <w:ind w:left="110" w:right="2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4458F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тетрадь.</w:t>
      </w:r>
      <w:r w:rsidRPr="004458F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кл.</w:t>
      </w:r>
      <w:r w:rsidRPr="004458F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4458F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частях).</w:t>
      </w:r>
    </w:p>
    <w:p w:rsidR="004458F2" w:rsidRPr="004458F2" w:rsidRDefault="004458F2" w:rsidP="004458F2">
      <w:pPr>
        <w:widowControl w:val="0"/>
        <w:tabs>
          <w:tab w:val="left" w:pos="2968"/>
          <w:tab w:val="left" w:pos="3844"/>
        </w:tabs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3"/>
          <w:szCs w:val="24"/>
          <w:lang w:val="ru-RU"/>
        </w:rPr>
        <w:tab/>
      </w:r>
      <w:r w:rsidRPr="004458F2">
        <w:rPr>
          <w:rFonts w:ascii="Times New Roman" w:eastAsia="Times New Roman" w:hAnsi="Times New Roman" w:cs="Times New Roman"/>
          <w:sz w:val="23"/>
          <w:szCs w:val="24"/>
          <w:lang w:val="ru-RU"/>
        </w:rPr>
        <w:tab/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ind w:left="1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МЕТОДИЧЕСКИЕ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МАТЕРИАЛЫ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tabs>
          <w:tab w:val="left" w:pos="456"/>
        </w:tabs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lang w:val="ru-RU"/>
        </w:rPr>
        <w:t>Моро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М.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др.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Рабочие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программы.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1–4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классы.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tabs>
          <w:tab w:val="left" w:pos="456"/>
        </w:tabs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lang w:val="ru-RU"/>
        </w:rPr>
        <w:t>Моро</w:t>
      </w:r>
      <w:r w:rsidRPr="004458F2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И.,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И.,</w:t>
      </w:r>
      <w:r w:rsidRPr="004458F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Степанова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В.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2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Учебник.</w:t>
      </w:r>
      <w:r w:rsidRPr="004458F2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1,2,3,4 кл.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2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ч.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tabs>
          <w:tab w:val="left" w:pos="456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lang w:val="ru-RU"/>
        </w:rPr>
        <w:t>Моро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И.,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Рабочая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тетрадь. 1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кл.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4458F2">
        <w:rPr>
          <w:rFonts w:ascii="Times New Roman" w:eastAsia="Times New Roman" w:hAnsi="Times New Roman" w:cs="Times New Roman"/>
          <w:spacing w:val="-9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2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ч.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tabs>
          <w:tab w:val="left" w:pos="456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Проверочные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работы.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1,2,3,4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класс.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tabs>
          <w:tab w:val="left" w:pos="456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Тесты.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1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класс.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tabs>
          <w:tab w:val="left" w:pos="456"/>
        </w:tabs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lang w:val="ru-RU"/>
        </w:rPr>
        <w:t>Бантова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А.,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Бельтюкова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Г.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В.,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др.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Методические</w:t>
      </w:r>
      <w:r w:rsidRPr="004458F2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рекомендации. 1</w:t>
      </w:r>
      <w:r w:rsidRPr="004458F2">
        <w:rPr>
          <w:rFonts w:ascii="Times New Roman" w:eastAsia="Times New Roman" w:hAnsi="Times New Roman" w:cs="Times New Roman"/>
          <w:spacing w:val="-7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класс.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tabs>
          <w:tab w:val="left" w:pos="576"/>
        </w:tabs>
        <w:autoSpaceDE w:val="0"/>
        <w:autoSpaceDN w:val="0"/>
        <w:spacing w:before="55"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6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Контрольные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работы.</w:t>
      </w:r>
      <w:r w:rsidRPr="004458F2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1–4</w:t>
      </w:r>
      <w:r w:rsidRPr="004458F2">
        <w:rPr>
          <w:rFonts w:ascii="Times New Roman" w:eastAsia="Times New Roman" w:hAnsi="Times New Roman" w:cs="Times New Roman"/>
          <w:spacing w:val="-8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lang w:val="ru-RU"/>
        </w:rPr>
        <w:t>классы.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Дмитриева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О.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др.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Поурочные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разработки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4458F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математике: 2</w:t>
      </w:r>
      <w:r w:rsidRPr="004458F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М.: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ВАКО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Ситникова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Т.Н.</w:t>
      </w:r>
      <w:r w:rsidRPr="004458F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Контрольно-измерительные</w:t>
      </w:r>
      <w:r w:rsidRPr="004458F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материалы: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4458F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4458F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М: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ВАКО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autoSpaceDE w:val="0"/>
        <w:autoSpaceDN w:val="0"/>
        <w:spacing w:after="0" w:line="292" w:lineRule="auto"/>
        <w:ind w:right="3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Бантова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А.,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Бельтюкова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4458F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В.,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458F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др.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Методические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рекомендации.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4458F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класс.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autoSpaceDE w:val="0"/>
        <w:autoSpaceDN w:val="0"/>
        <w:spacing w:after="0" w:line="292" w:lineRule="auto"/>
        <w:ind w:right="40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Волкова С. И. Математика. Устные упражнения. 4 класс.</w:t>
      </w:r>
    </w:p>
    <w:p w:rsidR="004458F2" w:rsidRPr="004458F2" w:rsidRDefault="004458F2" w:rsidP="004458F2">
      <w:pPr>
        <w:widowControl w:val="0"/>
        <w:numPr>
          <w:ilvl w:val="0"/>
          <w:numId w:val="10"/>
        </w:numPr>
        <w:autoSpaceDE w:val="0"/>
        <w:autoSpaceDN w:val="0"/>
        <w:spacing w:after="0" w:line="292" w:lineRule="auto"/>
        <w:ind w:right="40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Волкова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Контрольные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работы.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1–4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классы.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75" w:lineRule="exact"/>
        <w:ind w:left="1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ЦИФРОВЫЕ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ОБРАЗОВАТЕЛЬНЫЕ</w:t>
      </w:r>
      <w:r w:rsidRPr="004458F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РЕСУРСЫ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458F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РЕСУРСЫ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СЕТИ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75" w:lineRule="exact"/>
        <w:ind w:lef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Электронное</w:t>
      </w:r>
      <w:r w:rsidRPr="004458F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4458F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учебнику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«Математика», 1,2,3,4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4458F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(Диск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CD-ROM), авторы</w:t>
      </w:r>
      <w:r w:rsidRPr="004458F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С.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Волкова,</w:t>
      </w:r>
      <w:r w:rsidRPr="004458F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М.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К. Антошин,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Н. В.</w:t>
      </w: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Сафонова.</w:t>
      </w:r>
    </w:p>
    <w:p w:rsidR="004458F2" w:rsidRPr="004458F2" w:rsidRDefault="004458F2" w:rsidP="004458F2">
      <w:pPr>
        <w:widowControl w:val="0"/>
        <w:autoSpaceDE w:val="0"/>
        <w:autoSpaceDN w:val="0"/>
        <w:spacing w:before="161" w:after="0" w:line="292" w:lineRule="auto"/>
        <w:ind w:left="215" w:right="2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Российский</w:t>
      </w:r>
      <w:r w:rsidRPr="004458F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общеобразовательный</w:t>
      </w:r>
      <w:r w:rsidRPr="004458F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Портал </w:t>
      </w:r>
      <w:hyperlink r:id="rId303">
        <w:r w:rsidRPr="004458F2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www.school.edu.ru</w:t>
        </w:r>
      </w:hyperlink>
    </w:p>
    <w:p w:rsidR="004458F2" w:rsidRPr="004458F2" w:rsidRDefault="004458F2" w:rsidP="004458F2">
      <w:pPr>
        <w:widowControl w:val="0"/>
        <w:autoSpaceDE w:val="0"/>
        <w:autoSpaceDN w:val="0"/>
        <w:spacing w:after="0" w:line="292" w:lineRule="auto"/>
        <w:ind w:left="215" w:right="18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Единая коллекция цифровых образовательных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ресурсов </w:t>
      </w:r>
      <w:hyperlink r:id="rId304">
        <w:r w:rsidRPr="004458F2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www.school-collection.edu.ru </w:t>
        </w:r>
      </w:hyperlink>
    </w:p>
    <w:p w:rsidR="004458F2" w:rsidRPr="004458F2" w:rsidRDefault="004458F2" w:rsidP="004458F2">
      <w:pPr>
        <w:widowControl w:val="0"/>
        <w:autoSpaceDE w:val="0"/>
        <w:autoSpaceDN w:val="0"/>
        <w:spacing w:after="0" w:line="292" w:lineRule="auto"/>
        <w:ind w:left="215" w:right="18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Российская электронная школа</w:t>
      </w:r>
      <w:r w:rsidRPr="004458F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 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https://resh.edu.ru/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75" w:lineRule="exact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Российская</w:t>
      </w:r>
      <w:r w:rsidRPr="004458F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онлайн-платформа</w:t>
      </w:r>
      <w:r w:rsidRPr="004458F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учи</w:t>
      </w:r>
      <w:r w:rsidRPr="004458F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ру</w:t>
      </w:r>
      <w:r w:rsidRPr="004458F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https://uchi.ru/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4458F2">
        <w:rPr>
          <w:rFonts w:ascii="Times New Roman" w:eastAsia="Times New Roman" w:hAnsi="Times New Roman" w:cs="Times New Roman"/>
          <w:lang w:val="ru-RU"/>
        </w:rPr>
        <w:t xml:space="preserve">         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4458F2">
        <w:rPr>
          <w:rFonts w:ascii="Times New Roman" w:eastAsia="Times New Roman" w:hAnsi="Times New Roman" w:cs="Times New Roman"/>
          <w:lang w:val="ru-RU"/>
        </w:rPr>
        <w:t xml:space="preserve">     </w:t>
      </w:r>
      <w:r w:rsidRPr="004458F2">
        <w:rPr>
          <w:rFonts w:ascii="Times New Roman" w:eastAsia="Times New Roman" w:hAnsi="Times New Roman" w:cs="Times New Roman"/>
          <w:b/>
          <w:lang w:val="ru-RU"/>
        </w:rPr>
        <w:t>МАТЕРИАЛЬНО-ТЕХНИЧЕСКОЕ ОБЕСПЕЧЕНИЕ ОБРАЗОВАТЕЛЬНОГО ПРОЦЕССА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4458F2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УЧЕБНОЕ</w:t>
      </w:r>
      <w:r w:rsidRPr="004458F2">
        <w:rPr>
          <w:rFonts w:ascii="Times New Roman" w:eastAsia="Times New Roman" w:hAnsi="Times New Roman" w:cs="Times New Roman"/>
          <w:b/>
          <w:spacing w:val="-12"/>
          <w:sz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spacing w:val="-1"/>
          <w:sz w:val="24"/>
          <w:lang w:val="ru-RU"/>
        </w:rPr>
        <w:t>ОБОРУДОВАНИЕ</w:t>
      </w:r>
    </w:p>
    <w:p w:rsidR="004458F2" w:rsidRPr="004458F2" w:rsidRDefault="004458F2" w:rsidP="004458F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ru-RU"/>
        </w:rPr>
      </w:pPr>
    </w:p>
    <w:p w:rsidR="004458F2" w:rsidRPr="004458F2" w:rsidRDefault="004458F2" w:rsidP="004458F2">
      <w:pPr>
        <w:widowControl w:val="0"/>
        <w:autoSpaceDE w:val="0"/>
        <w:autoSpaceDN w:val="0"/>
        <w:spacing w:after="0" w:line="292" w:lineRule="auto"/>
        <w:ind w:left="215" w:right="3676"/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Классная</w:t>
      </w:r>
      <w:r w:rsidRPr="004458F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доска</w:t>
      </w:r>
      <w:r w:rsidRPr="004458F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4458F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набором</w:t>
      </w:r>
      <w:r w:rsidRPr="004458F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приспособлений</w:t>
      </w:r>
      <w:r w:rsidRPr="004458F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4458F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крепления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таблиц.</w:t>
      </w:r>
      <w:r w:rsidRPr="004458F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Магнитная</w:t>
      </w:r>
      <w:r w:rsidRPr="004458F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доска. </w:t>
      </w:r>
      <w:r w:rsidRPr="004458F2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Интерактивная доска.</w:t>
      </w:r>
      <w:r w:rsidRPr="004458F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92" w:lineRule="auto"/>
        <w:ind w:left="215" w:right="3676"/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Мультимедийный</w:t>
      </w:r>
      <w:r w:rsidRPr="004458F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проектор.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92" w:lineRule="auto"/>
        <w:ind w:left="215" w:right="36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Компьютер.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292" w:lineRule="auto"/>
        <w:ind w:left="215" w:right="36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sz w:val="24"/>
          <w:szCs w:val="24"/>
          <w:lang w:val="ru-RU"/>
        </w:rPr>
        <w:t>Принтер.</w:t>
      </w:r>
    </w:p>
    <w:p w:rsidR="004458F2" w:rsidRPr="004458F2" w:rsidRDefault="004458F2" w:rsidP="004458F2">
      <w:pPr>
        <w:widowControl w:val="0"/>
        <w:autoSpaceDE w:val="0"/>
        <w:autoSpaceDN w:val="0"/>
        <w:spacing w:before="191" w:after="0" w:line="240" w:lineRule="auto"/>
        <w:ind w:left="21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ОБОРУДОВАНИЕ</w:t>
      </w:r>
      <w:r w:rsidRPr="004458F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ДЛЯ</w:t>
      </w:r>
      <w:r w:rsidRPr="004458F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ПРОВЕДЕНИЯ</w:t>
      </w:r>
      <w:r w:rsidRPr="004458F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ЛАБОРАТОРНЫХ,</w:t>
      </w:r>
      <w:r w:rsidRPr="004458F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ПРАКТИЧЕСКИХ</w:t>
      </w:r>
      <w:r w:rsidRPr="004458F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4458F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РАБОТ, ДЕМОНСТРАЦИЙ</w:t>
      </w:r>
    </w:p>
    <w:p w:rsidR="004458F2" w:rsidRPr="004458F2" w:rsidRDefault="004458F2" w:rsidP="004458F2">
      <w:pPr>
        <w:widowControl w:val="0"/>
        <w:autoSpaceDE w:val="0"/>
        <w:autoSpaceDN w:val="0"/>
        <w:spacing w:after="0" w:line="300" w:lineRule="auto"/>
        <w:ind w:righ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58F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Набор предметных картинок. Таблицы и схемы. Классная (магнитная) доска. Персональный   компьютер. Демонстрационная линейка.</w:t>
      </w:r>
    </w:p>
    <w:p w:rsidR="00887D56" w:rsidRPr="006A07D1" w:rsidRDefault="004458F2" w:rsidP="004458F2">
      <w:pPr>
        <w:rPr>
          <w:lang w:val="ru-RU"/>
        </w:rPr>
        <w:sectPr w:rsidR="00887D56" w:rsidRPr="006A07D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4458F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Демонстрационный чертёжный треугольник. Демонстрационный циркуль</w:t>
      </w:r>
    </w:p>
    <w:p w:rsidR="00FE1B94" w:rsidRPr="006A07D1" w:rsidRDefault="00FE1B94">
      <w:pPr>
        <w:rPr>
          <w:lang w:val="ru-RU"/>
        </w:rPr>
      </w:pPr>
    </w:p>
    <w:sectPr w:rsidR="00FE1B94" w:rsidRPr="006A07D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3A679A"/>
    <w:multiLevelType w:val="hybridMultilevel"/>
    <w:tmpl w:val="A1B06C92"/>
    <w:lvl w:ilvl="0" w:tplc="995256EC">
      <w:start w:val="1"/>
      <w:numFmt w:val="decimal"/>
      <w:lvlText w:val="%1."/>
      <w:lvlJc w:val="left"/>
      <w:pPr>
        <w:ind w:left="4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32D9BC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C2002D72">
      <w:numFmt w:val="bullet"/>
      <w:lvlText w:val="•"/>
      <w:lvlJc w:val="left"/>
      <w:pPr>
        <w:ind w:left="3171" w:hanging="240"/>
      </w:pPr>
      <w:rPr>
        <w:rFonts w:hint="default"/>
        <w:lang w:val="ru-RU" w:eastAsia="en-US" w:bidi="ar-SA"/>
      </w:rPr>
    </w:lvl>
    <w:lvl w:ilvl="3" w:tplc="FD8A3FA4">
      <w:numFmt w:val="bullet"/>
      <w:lvlText w:val="•"/>
      <w:lvlJc w:val="left"/>
      <w:pPr>
        <w:ind w:left="4527" w:hanging="240"/>
      </w:pPr>
      <w:rPr>
        <w:rFonts w:hint="default"/>
        <w:lang w:val="ru-RU" w:eastAsia="en-US" w:bidi="ar-SA"/>
      </w:rPr>
    </w:lvl>
    <w:lvl w:ilvl="4" w:tplc="E230EF8A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5" w:tplc="410AA8FC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6" w:tplc="688EAA26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  <w:lvl w:ilvl="7" w:tplc="037AD0CE">
      <w:numFmt w:val="bullet"/>
      <w:lvlText w:val="•"/>
      <w:lvlJc w:val="left"/>
      <w:pPr>
        <w:ind w:left="9950" w:hanging="240"/>
      </w:pPr>
      <w:rPr>
        <w:rFonts w:hint="default"/>
        <w:lang w:val="ru-RU" w:eastAsia="en-US" w:bidi="ar-SA"/>
      </w:rPr>
    </w:lvl>
    <w:lvl w:ilvl="8" w:tplc="FA84619A">
      <w:numFmt w:val="bullet"/>
      <w:lvlText w:val="•"/>
      <w:lvlJc w:val="left"/>
      <w:pPr>
        <w:ind w:left="11306" w:hanging="2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4551E"/>
    <w:rsid w:val="0015074B"/>
    <w:rsid w:val="0029639D"/>
    <w:rsid w:val="002D3382"/>
    <w:rsid w:val="00326F90"/>
    <w:rsid w:val="00330B9B"/>
    <w:rsid w:val="00442363"/>
    <w:rsid w:val="004458F2"/>
    <w:rsid w:val="00482F18"/>
    <w:rsid w:val="0059689B"/>
    <w:rsid w:val="00637DB4"/>
    <w:rsid w:val="006A07D1"/>
    <w:rsid w:val="00887D56"/>
    <w:rsid w:val="00AA1D8D"/>
    <w:rsid w:val="00B47730"/>
    <w:rsid w:val="00CB0664"/>
    <w:rsid w:val="00E155D1"/>
    <w:rsid w:val="00F60002"/>
    <w:rsid w:val="00FC693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7C422C"/>
  <w14:defaultImageDpi w14:val="300"/>
  <w15:docId w15:val="{670ADDB0-DAE9-4E4A-B78D-F5906DF7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Paragraph">
    <w:name w:val="Table Paragraph"/>
    <w:basedOn w:val="a1"/>
    <w:uiPriority w:val="1"/>
    <w:qFormat/>
    <w:rsid w:val="00E155D1"/>
    <w:pPr>
      <w:widowControl w:val="0"/>
      <w:autoSpaceDE w:val="0"/>
      <w:autoSpaceDN w:val="0"/>
      <w:spacing w:before="86" w:after="0" w:line="240" w:lineRule="auto"/>
      <w:ind w:left="7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/" TargetMode="External"/><Relationship Id="rId299" Type="http://schemas.openxmlformats.org/officeDocument/2006/relationships/hyperlink" Target="https://education.yandex.ru/" TargetMode="External"/><Relationship Id="rId21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159" Type="http://schemas.openxmlformats.org/officeDocument/2006/relationships/hyperlink" Target="https://education.yandex.ru/" TargetMode="External"/><Relationship Id="rId170" Type="http://schemas.openxmlformats.org/officeDocument/2006/relationships/hyperlink" Target="http://school-/" TargetMode="External"/><Relationship Id="rId226" Type="http://schemas.openxmlformats.org/officeDocument/2006/relationships/hyperlink" Target="https://education.yandex.ru/" TargetMode="External"/><Relationship Id="rId268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74" Type="http://schemas.openxmlformats.org/officeDocument/2006/relationships/hyperlink" Target="http://school-/" TargetMode="External"/><Relationship Id="rId128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school-/" TargetMode="External"/><Relationship Id="rId237" Type="http://schemas.openxmlformats.org/officeDocument/2006/relationships/hyperlink" Target="https://education.yandex.ru/" TargetMode="External"/><Relationship Id="rId279" Type="http://schemas.openxmlformats.org/officeDocument/2006/relationships/hyperlink" Target="https://education.yandex.ru/" TargetMode="External"/><Relationship Id="rId43" Type="http://schemas.openxmlformats.org/officeDocument/2006/relationships/hyperlink" Target="https://education.yandex.ru/" TargetMode="External"/><Relationship Id="rId139" Type="http://schemas.openxmlformats.org/officeDocument/2006/relationships/hyperlink" Target="http://school-/" TargetMode="External"/><Relationship Id="rId290" Type="http://schemas.openxmlformats.org/officeDocument/2006/relationships/hyperlink" Target="http://school-/" TargetMode="External"/><Relationship Id="rId304" Type="http://schemas.openxmlformats.org/officeDocument/2006/relationships/hyperlink" Target="http://www.school-collection.edu.ru/" TargetMode="External"/><Relationship Id="rId85" Type="http://schemas.openxmlformats.org/officeDocument/2006/relationships/hyperlink" Target="https://education.yandex.ru/" TargetMode="External"/><Relationship Id="rId150" Type="http://schemas.openxmlformats.org/officeDocument/2006/relationships/hyperlink" Target="https://education.yandex.ru/" TargetMode="External"/><Relationship Id="rId192" Type="http://schemas.openxmlformats.org/officeDocument/2006/relationships/hyperlink" Target="http://school-/" TargetMode="External"/><Relationship Id="rId206" Type="http://schemas.openxmlformats.org/officeDocument/2006/relationships/hyperlink" Target="http://school-/" TargetMode="External"/><Relationship Id="rId248" Type="http://schemas.openxmlformats.org/officeDocument/2006/relationships/hyperlink" Target="http://school-/" TargetMode="External"/><Relationship Id="rId12" Type="http://schemas.openxmlformats.org/officeDocument/2006/relationships/hyperlink" Target="https://uchi.ru/" TargetMode="External"/><Relationship Id="rId108" Type="http://schemas.openxmlformats.org/officeDocument/2006/relationships/hyperlink" Target="https://education.yandex.ru/" TargetMode="External"/><Relationship Id="rId54" Type="http://schemas.openxmlformats.org/officeDocument/2006/relationships/hyperlink" Target="https://uchi.ru/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://school-/" TargetMode="External"/><Relationship Id="rId217" Type="http://schemas.openxmlformats.org/officeDocument/2006/relationships/hyperlink" Target="https://education.yandex.ru/" TargetMode="External"/><Relationship Id="rId259" Type="http://schemas.openxmlformats.org/officeDocument/2006/relationships/hyperlink" Target="https://education.yandex.ru/" TargetMode="External"/><Relationship Id="rId23" Type="http://schemas.openxmlformats.org/officeDocument/2006/relationships/hyperlink" Target="http://school-/" TargetMode="External"/><Relationship Id="rId119" Type="http://schemas.openxmlformats.org/officeDocument/2006/relationships/hyperlink" Target="http://school-/" TargetMode="External"/><Relationship Id="rId270" Type="http://schemas.openxmlformats.org/officeDocument/2006/relationships/hyperlink" Target="http://school-/" TargetMode="External"/><Relationship Id="rId291" Type="http://schemas.openxmlformats.org/officeDocument/2006/relationships/hyperlink" Target="https://education.yandex.ru/" TargetMode="External"/><Relationship Id="rId305" Type="http://schemas.openxmlformats.org/officeDocument/2006/relationships/fontTable" Target="fontTable.xml"/><Relationship Id="rId44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86" Type="http://schemas.openxmlformats.org/officeDocument/2006/relationships/hyperlink" Target="http://school-/" TargetMode="External"/><Relationship Id="rId130" Type="http://schemas.openxmlformats.org/officeDocument/2006/relationships/hyperlink" Target="http://school-/" TargetMode="External"/><Relationship Id="rId151" Type="http://schemas.openxmlformats.org/officeDocument/2006/relationships/hyperlink" Target="http://school-/" TargetMode="External"/><Relationship Id="rId172" Type="http://schemas.openxmlformats.org/officeDocument/2006/relationships/hyperlink" Target="http://school-/" TargetMode="External"/><Relationship Id="rId193" Type="http://schemas.openxmlformats.org/officeDocument/2006/relationships/hyperlink" Target="https://education.yandex.ru/" TargetMode="External"/><Relationship Id="rId207" Type="http://schemas.openxmlformats.org/officeDocument/2006/relationships/hyperlink" Target="http://school-/" TargetMode="External"/><Relationship Id="rId228" Type="http://schemas.openxmlformats.org/officeDocument/2006/relationships/hyperlink" Target="http://school-/" TargetMode="External"/><Relationship Id="rId249" Type="http://schemas.openxmlformats.org/officeDocument/2006/relationships/hyperlink" Target="https://education.yandex.ru/" TargetMode="External"/><Relationship Id="rId13" Type="http://schemas.openxmlformats.org/officeDocument/2006/relationships/hyperlink" Target="https://education.yandex.ru/" TargetMode="External"/><Relationship Id="rId109" Type="http://schemas.openxmlformats.org/officeDocument/2006/relationships/hyperlink" Target="http://school-/" TargetMode="External"/><Relationship Id="rId260" Type="http://schemas.openxmlformats.org/officeDocument/2006/relationships/hyperlink" Target="http://school-/" TargetMode="External"/><Relationship Id="rId281" Type="http://schemas.openxmlformats.org/officeDocument/2006/relationships/hyperlink" Target="https://education.yandex.ru/" TargetMode="External"/><Relationship Id="rId34" Type="http://schemas.openxmlformats.org/officeDocument/2006/relationships/hyperlink" Target="https://education.yandex.ru/" TargetMode="External"/><Relationship Id="rId55" Type="http://schemas.openxmlformats.org/officeDocument/2006/relationships/hyperlink" Target="https://education.yandex.ru/" TargetMode="External"/><Relationship Id="rId76" Type="http://schemas.openxmlformats.org/officeDocument/2006/relationships/hyperlink" Target="https://education.yandex.ru/" TargetMode="External"/><Relationship Id="rId97" Type="http://schemas.openxmlformats.org/officeDocument/2006/relationships/hyperlink" Target="https://education.yandex.ru/" TargetMode="External"/><Relationship Id="rId120" Type="http://schemas.openxmlformats.org/officeDocument/2006/relationships/hyperlink" Target="https://education.yandex.ru/" TargetMode="External"/><Relationship Id="rId141" Type="http://schemas.openxmlformats.org/officeDocument/2006/relationships/hyperlink" Target="https://education.yandex.ru/" TargetMode="External"/><Relationship Id="rId7" Type="http://schemas.openxmlformats.org/officeDocument/2006/relationships/hyperlink" Target="https://education.yandex.ru/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://school-/" TargetMode="External"/><Relationship Id="rId218" Type="http://schemas.openxmlformats.org/officeDocument/2006/relationships/hyperlink" Target="http://school-/" TargetMode="External"/><Relationship Id="rId239" Type="http://schemas.openxmlformats.org/officeDocument/2006/relationships/hyperlink" Target="https://education.yandex.ru/" TargetMode="External"/><Relationship Id="rId250" Type="http://schemas.openxmlformats.org/officeDocument/2006/relationships/hyperlink" Target="http://school-/" TargetMode="External"/><Relationship Id="rId271" Type="http://schemas.openxmlformats.org/officeDocument/2006/relationships/hyperlink" Target="https://education.yandex.ru/" TargetMode="External"/><Relationship Id="rId292" Type="http://schemas.openxmlformats.org/officeDocument/2006/relationships/hyperlink" Target="http://school-/" TargetMode="External"/><Relationship Id="rId306" Type="http://schemas.openxmlformats.org/officeDocument/2006/relationships/theme" Target="theme/theme1.xml"/><Relationship Id="rId24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://school-/" TargetMode="External"/><Relationship Id="rId131" Type="http://schemas.openxmlformats.org/officeDocument/2006/relationships/hyperlink" Target="http://school-/" TargetMode="External"/><Relationship Id="rId152" Type="http://schemas.openxmlformats.org/officeDocument/2006/relationships/hyperlink" Target="http://school-/" TargetMode="External"/><Relationship Id="rId173" Type="http://schemas.openxmlformats.org/officeDocument/2006/relationships/hyperlink" Target="http://school-/" TargetMode="External"/><Relationship Id="rId194" Type="http://schemas.openxmlformats.org/officeDocument/2006/relationships/hyperlink" Target="http://school-/" TargetMode="External"/><Relationship Id="rId208" Type="http://schemas.openxmlformats.org/officeDocument/2006/relationships/hyperlink" Target="https://education.yandex.ru/" TargetMode="External"/><Relationship Id="rId229" Type="http://schemas.openxmlformats.org/officeDocument/2006/relationships/hyperlink" Target="https://education.yandex.ru/" TargetMode="External"/><Relationship Id="rId240" Type="http://schemas.openxmlformats.org/officeDocument/2006/relationships/hyperlink" Target="http://school-/" TargetMode="External"/><Relationship Id="rId261" Type="http://schemas.openxmlformats.org/officeDocument/2006/relationships/hyperlink" Target="https://education.yandex.ru/" TargetMode="External"/><Relationship Id="rId14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77" Type="http://schemas.openxmlformats.org/officeDocument/2006/relationships/hyperlink" Target="http://school-/" TargetMode="External"/><Relationship Id="rId100" Type="http://schemas.openxmlformats.org/officeDocument/2006/relationships/hyperlink" Target="https://education.yandex.ru/" TargetMode="External"/><Relationship Id="rId282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98" Type="http://schemas.openxmlformats.org/officeDocument/2006/relationships/hyperlink" Target="http://school-/" TargetMode="External"/><Relationship Id="rId121" Type="http://schemas.openxmlformats.org/officeDocument/2006/relationships/hyperlink" Target="http://school-/" TargetMode="External"/><Relationship Id="rId142" Type="http://schemas.openxmlformats.org/officeDocument/2006/relationships/hyperlink" Target="http://school-/" TargetMode="External"/><Relationship Id="rId163" Type="http://schemas.openxmlformats.org/officeDocument/2006/relationships/hyperlink" Target="http://school-/" TargetMode="External"/><Relationship Id="rId184" Type="http://schemas.openxmlformats.org/officeDocument/2006/relationships/hyperlink" Target="https://education.yandex.ru/" TargetMode="External"/><Relationship Id="rId219" Type="http://schemas.openxmlformats.org/officeDocument/2006/relationships/hyperlink" Target="http://school-/" TargetMode="External"/><Relationship Id="rId230" Type="http://schemas.openxmlformats.org/officeDocument/2006/relationships/hyperlink" Target="http://school-/" TargetMode="External"/><Relationship Id="rId251" Type="http://schemas.openxmlformats.org/officeDocument/2006/relationships/hyperlink" Target="https://education.yandex.ru/" TargetMode="External"/><Relationship Id="rId25" Type="http://schemas.openxmlformats.org/officeDocument/2006/relationships/hyperlink" Target="https://education.yandex.ru/" TargetMode="External"/><Relationship Id="rId46" Type="http://schemas.openxmlformats.org/officeDocument/2006/relationships/hyperlink" Target="https://education.yandex.ru/" TargetMode="External"/><Relationship Id="rId67" Type="http://schemas.openxmlformats.org/officeDocument/2006/relationships/hyperlink" Target="https://education.yandex.ru/" TargetMode="External"/><Relationship Id="rId272" Type="http://schemas.openxmlformats.org/officeDocument/2006/relationships/hyperlink" Target="http://school-/" TargetMode="External"/><Relationship Id="rId293" Type="http://schemas.openxmlformats.org/officeDocument/2006/relationships/hyperlink" Target="https://education.yandex.ru/" TargetMode="External"/><Relationship Id="rId88" Type="http://schemas.openxmlformats.org/officeDocument/2006/relationships/hyperlink" Target="https://education.yandex.ru/" TargetMode="External"/><Relationship Id="rId111" Type="http://schemas.openxmlformats.org/officeDocument/2006/relationships/hyperlink" Target="https://education.yandex.ru/" TargetMode="External"/><Relationship Id="rId132" Type="http://schemas.openxmlformats.org/officeDocument/2006/relationships/hyperlink" Target="https://education.yandex.ru/" TargetMode="External"/><Relationship Id="rId153" Type="http://schemas.openxmlformats.org/officeDocument/2006/relationships/hyperlink" Target="https://education.yandex.ru/" TargetMode="External"/><Relationship Id="rId174" Type="http://schemas.openxmlformats.org/officeDocument/2006/relationships/hyperlink" Target="https://education.yandex.ru/" TargetMode="External"/><Relationship Id="rId195" Type="http://schemas.openxmlformats.org/officeDocument/2006/relationships/hyperlink" Target="http://school-/" TargetMode="External"/><Relationship Id="rId209" Type="http://schemas.openxmlformats.org/officeDocument/2006/relationships/hyperlink" Target="http://school-/" TargetMode="External"/><Relationship Id="rId220" Type="http://schemas.openxmlformats.org/officeDocument/2006/relationships/hyperlink" Target="https://education.yandex.ru/" TargetMode="External"/><Relationship Id="rId241" Type="http://schemas.openxmlformats.org/officeDocument/2006/relationships/hyperlink" Target="https://education.yandex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://school-/" TargetMode="External"/><Relationship Id="rId283" Type="http://schemas.openxmlformats.org/officeDocument/2006/relationships/hyperlink" Target="https://education.yandex.ru/" TargetMode="External"/><Relationship Id="rId78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://school-/" TargetMode="External"/><Relationship Id="rId122" Type="http://schemas.openxmlformats.org/officeDocument/2006/relationships/hyperlink" Target="http://school-/" TargetMode="External"/><Relationship Id="rId143" Type="http://schemas.openxmlformats.org/officeDocument/2006/relationships/hyperlink" Target="http://school-/" TargetMode="External"/><Relationship Id="rId164" Type="http://schemas.openxmlformats.org/officeDocument/2006/relationships/hyperlink" Target="http://school-/" TargetMode="External"/><Relationship Id="rId185" Type="http://schemas.openxmlformats.org/officeDocument/2006/relationships/hyperlink" Target="http://school-/" TargetMode="External"/><Relationship Id="rId9" Type="http://schemas.openxmlformats.org/officeDocument/2006/relationships/hyperlink" Target="https://uchi.ru/" TargetMode="External"/><Relationship Id="rId210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231" Type="http://schemas.openxmlformats.org/officeDocument/2006/relationships/hyperlink" Target="https://education.yandex.ru/" TargetMode="External"/><Relationship Id="rId252" Type="http://schemas.openxmlformats.org/officeDocument/2006/relationships/hyperlink" Target="http://school-/" TargetMode="External"/><Relationship Id="rId273" Type="http://schemas.openxmlformats.org/officeDocument/2006/relationships/hyperlink" Target="https://education.yandex.ru/" TargetMode="External"/><Relationship Id="rId294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68" Type="http://schemas.openxmlformats.org/officeDocument/2006/relationships/hyperlink" Target="http://school-/" TargetMode="External"/><Relationship Id="rId89" Type="http://schemas.openxmlformats.org/officeDocument/2006/relationships/hyperlink" Target="http://school-/" TargetMode="External"/><Relationship Id="rId112" Type="http://schemas.openxmlformats.org/officeDocument/2006/relationships/hyperlink" Target="http://school-/" TargetMode="External"/><Relationship Id="rId133" Type="http://schemas.openxmlformats.org/officeDocument/2006/relationships/hyperlink" Target="http://school-/" TargetMode="External"/><Relationship Id="rId154" Type="http://schemas.openxmlformats.org/officeDocument/2006/relationships/hyperlink" Target="http://school-/" TargetMode="External"/><Relationship Id="rId175" Type="http://schemas.openxmlformats.org/officeDocument/2006/relationships/hyperlink" Target="http://school-/" TargetMode="External"/><Relationship Id="rId196" Type="http://schemas.openxmlformats.org/officeDocument/2006/relationships/hyperlink" Target="https://education.yandex.ru/" TargetMode="External"/><Relationship Id="rId200" Type="http://schemas.openxmlformats.org/officeDocument/2006/relationships/hyperlink" Target="http://school-/" TargetMode="External"/><Relationship Id="rId16" Type="http://schemas.openxmlformats.org/officeDocument/2006/relationships/hyperlink" Target="https://education.yandex.ru/" TargetMode="External"/><Relationship Id="rId221" Type="http://schemas.openxmlformats.org/officeDocument/2006/relationships/hyperlink" Target="http://school-/" TargetMode="External"/><Relationship Id="rId242" Type="http://schemas.openxmlformats.org/officeDocument/2006/relationships/hyperlink" Target="http://school-/" TargetMode="External"/><Relationship Id="rId263" Type="http://schemas.openxmlformats.org/officeDocument/2006/relationships/hyperlink" Target="https://education.yandex.ru/" TargetMode="External"/><Relationship Id="rId284" Type="http://schemas.openxmlformats.org/officeDocument/2006/relationships/hyperlink" Target="http://school-/" TargetMode="External"/><Relationship Id="rId37" Type="http://schemas.openxmlformats.org/officeDocument/2006/relationships/hyperlink" Target="https://education.yandex.ru/" TargetMode="External"/><Relationship Id="rId58" Type="http://schemas.openxmlformats.org/officeDocument/2006/relationships/hyperlink" Target="https://education.yandex.ru/" TargetMode="External"/><Relationship Id="rId79" Type="http://schemas.openxmlformats.org/officeDocument/2006/relationships/hyperlink" Target="https://education.yandex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education.yandex.ru/" TargetMode="External"/><Relationship Id="rId144" Type="http://schemas.openxmlformats.org/officeDocument/2006/relationships/hyperlink" Target="https://education.yandex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education.yandex.ru/" TargetMode="External"/><Relationship Id="rId186" Type="http://schemas.openxmlformats.org/officeDocument/2006/relationships/hyperlink" Target="http://school-/" TargetMode="External"/><Relationship Id="rId211" Type="http://schemas.openxmlformats.org/officeDocument/2006/relationships/hyperlink" Target="https://education.yandex.ru/" TargetMode="External"/><Relationship Id="rId232" Type="http://schemas.openxmlformats.org/officeDocument/2006/relationships/hyperlink" Target="http://school-/" TargetMode="External"/><Relationship Id="rId253" Type="http://schemas.openxmlformats.org/officeDocument/2006/relationships/hyperlink" Target="https://education.yandex.ru/" TargetMode="External"/><Relationship Id="rId274" Type="http://schemas.openxmlformats.org/officeDocument/2006/relationships/hyperlink" Target="http://school-/" TargetMode="External"/><Relationship Id="rId295" Type="http://schemas.openxmlformats.org/officeDocument/2006/relationships/hyperlink" Target="https://education.yandex.ru/" TargetMode="External"/><Relationship Id="rId27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://school-/" TargetMode="External"/><Relationship Id="rId134" Type="http://schemas.openxmlformats.org/officeDocument/2006/relationships/hyperlink" Target="http://school-/" TargetMode="External"/><Relationship Id="rId80" Type="http://schemas.openxmlformats.org/officeDocument/2006/relationships/hyperlink" Target="http://school-/" TargetMode="External"/><Relationship Id="rId155" Type="http://schemas.openxmlformats.org/officeDocument/2006/relationships/hyperlink" Target="http://school-/" TargetMode="External"/><Relationship Id="rId176" Type="http://schemas.openxmlformats.org/officeDocument/2006/relationships/hyperlink" Target="http://school-/" TargetMode="External"/><Relationship Id="rId197" Type="http://schemas.openxmlformats.org/officeDocument/2006/relationships/hyperlink" Target="http://school-/" TargetMode="External"/><Relationship Id="rId201" Type="http://schemas.openxmlformats.org/officeDocument/2006/relationships/hyperlink" Target="http://school-/" TargetMode="External"/><Relationship Id="rId222" Type="http://schemas.openxmlformats.org/officeDocument/2006/relationships/hyperlink" Target="http://school-/" TargetMode="External"/><Relationship Id="rId243" Type="http://schemas.openxmlformats.org/officeDocument/2006/relationships/hyperlink" Target="https://education.yandex.ru/" TargetMode="External"/><Relationship Id="rId264" Type="http://schemas.openxmlformats.org/officeDocument/2006/relationships/hyperlink" Target="http://school-/" TargetMode="External"/><Relationship Id="rId285" Type="http://schemas.openxmlformats.org/officeDocument/2006/relationships/hyperlink" Target="https://education.yandex.ru/" TargetMode="External"/><Relationship Id="rId17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Relationship Id="rId103" Type="http://schemas.openxmlformats.org/officeDocument/2006/relationships/hyperlink" Target="https://education.yandex.ru/" TargetMode="External"/><Relationship Id="rId124" Type="http://schemas.openxmlformats.org/officeDocument/2006/relationships/hyperlink" Target="http://school-/" TargetMode="External"/><Relationship Id="rId70" Type="http://schemas.openxmlformats.org/officeDocument/2006/relationships/hyperlink" Target="https://education.yandex.ru/" TargetMode="External"/><Relationship Id="rId91" Type="http://schemas.openxmlformats.org/officeDocument/2006/relationships/hyperlink" Target="https://education.yandex.ru/" TargetMode="External"/><Relationship Id="rId145" Type="http://schemas.openxmlformats.org/officeDocument/2006/relationships/hyperlink" Target="http://school-/" TargetMode="External"/><Relationship Id="rId166" Type="http://schemas.openxmlformats.org/officeDocument/2006/relationships/hyperlink" Target="http://school-/" TargetMode="External"/><Relationship Id="rId187" Type="http://schemas.openxmlformats.org/officeDocument/2006/relationships/hyperlink" Target="https://education.yandex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school-/" TargetMode="External"/><Relationship Id="rId233" Type="http://schemas.openxmlformats.org/officeDocument/2006/relationships/hyperlink" Target="https://education.yandex.ru/" TargetMode="External"/><Relationship Id="rId254" Type="http://schemas.openxmlformats.org/officeDocument/2006/relationships/hyperlink" Target="http://school-/" TargetMode="External"/><Relationship Id="rId28" Type="http://schemas.openxmlformats.org/officeDocument/2006/relationships/hyperlink" Target="https://education.yandex.ru/" TargetMode="External"/><Relationship Id="rId49" Type="http://schemas.openxmlformats.org/officeDocument/2006/relationships/hyperlink" Target="https://education.yandex.ru/" TargetMode="External"/><Relationship Id="rId114" Type="http://schemas.openxmlformats.org/officeDocument/2006/relationships/hyperlink" Target="https://education.yandex.ru/" TargetMode="External"/><Relationship Id="rId275" Type="http://schemas.openxmlformats.org/officeDocument/2006/relationships/hyperlink" Target="https://education.yandex.ru/" TargetMode="External"/><Relationship Id="rId296" Type="http://schemas.openxmlformats.org/officeDocument/2006/relationships/hyperlink" Target="http://school-/" TargetMode="External"/><Relationship Id="rId300" Type="http://schemas.openxmlformats.org/officeDocument/2006/relationships/hyperlink" Target="http://school-/" TargetMode="Externa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education.yandex.ru/" TargetMode="External"/><Relationship Id="rId156" Type="http://schemas.openxmlformats.org/officeDocument/2006/relationships/hyperlink" Target="https://education.yandex.ru/" TargetMode="External"/><Relationship Id="rId177" Type="http://schemas.openxmlformats.org/officeDocument/2006/relationships/hyperlink" Target="https://education.yandex.ru/" TargetMode="External"/><Relationship Id="rId198" Type="http://schemas.openxmlformats.org/officeDocument/2006/relationships/hyperlink" Target="http://school-/" TargetMode="External"/><Relationship Id="rId202" Type="http://schemas.openxmlformats.org/officeDocument/2006/relationships/hyperlink" Target="https://education.yandex.ru/" TargetMode="External"/><Relationship Id="rId223" Type="http://schemas.openxmlformats.org/officeDocument/2006/relationships/hyperlink" Target="https://education.yandex.ru/" TargetMode="External"/><Relationship Id="rId244" Type="http://schemas.openxmlformats.org/officeDocument/2006/relationships/hyperlink" Target="http://school-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265" Type="http://schemas.openxmlformats.org/officeDocument/2006/relationships/hyperlink" Target="https://education.yandex.ru/" TargetMode="External"/><Relationship Id="rId286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104" Type="http://schemas.openxmlformats.org/officeDocument/2006/relationships/hyperlink" Target="http://school-/" TargetMode="External"/><Relationship Id="rId125" Type="http://schemas.openxmlformats.org/officeDocument/2006/relationships/hyperlink" Target="http://school-/" TargetMode="External"/><Relationship Id="rId146" Type="http://schemas.openxmlformats.org/officeDocument/2006/relationships/hyperlink" Target="http://school-/" TargetMode="External"/><Relationship Id="rId167" Type="http://schemas.openxmlformats.org/officeDocument/2006/relationships/hyperlink" Target="http://school-/" TargetMode="External"/><Relationship Id="rId188" Type="http://schemas.openxmlformats.org/officeDocument/2006/relationships/hyperlink" Target="http://school-/" TargetMode="External"/><Relationship Id="rId71" Type="http://schemas.openxmlformats.org/officeDocument/2006/relationships/hyperlink" Target="http://school-/" TargetMode="External"/><Relationship Id="rId92" Type="http://schemas.openxmlformats.org/officeDocument/2006/relationships/hyperlink" Target="http://school-/" TargetMode="External"/><Relationship Id="rId213" Type="http://schemas.openxmlformats.org/officeDocument/2006/relationships/hyperlink" Target="http://school-/" TargetMode="External"/><Relationship Id="rId234" Type="http://schemas.openxmlformats.org/officeDocument/2006/relationships/hyperlink" Target="http://school-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/" TargetMode="External"/><Relationship Id="rId255" Type="http://schemas.openxmlformats.org/officeDocument/2006/relationships/hyperlink" Target="https://education.yandex.ru/" TargetMode="External"/><Relationship Id="rId276" Type="http://schemas.openxmlformats.org/officeDocument/2006/relationships/hyperlink" Target="http://school-/" TargetMode="External"/><Relationship Id="rId297" Type="http://schemas.openxmlformats.org/officeDocument/2006/relationships/hyperlink" Target="https://education.yandex.ru/" TargetMode="External"/><Relationship Id="rId40" Type="http://schemas.openxmlformats.org/officeDocument/2006/relationships/hyperlink" Target="https://education.yandex.ru/" TargetMode="External"/><Relationship Id="rId115" Type="http://schemas.openxmlformats.org/officeDocument/2006/relationships/hyperlink" Target="http://school-/" TargetMode="External"/><Relationship Id="rId136" Type="http://schemas.openxmlformats.org/officeDocument/2006/relationships/hyperlink" Target="http://school-/" TargetMode="External"/><Relationship Id="rId157" Type="http://schemas.openxmlformats.org/officeDocument/2006/relationships/hyperlink" Target="http://school-/" TargetMode="External"/><Relationship Id="rId178" Type="http://schemas.openxmlformats.org/officeDocument/2006/relationships/hyperlink" Target="http://school-/" TargetMode="External"/><Relationship Id="rId301" Type="http://schemas.openxmlformats.org/officeDocument/2006/relationships/hyperlink" Target="https://education.yandex.ru/" TargetMode="External"/><Relationship Id="rId61" Type="http://schemas.openxmlformats.org/officeDocument/2006/relationships/hyperlink" Target="https://education.yandex.ru/" TargetMode="External"/><Relationship Id="rId82" Type="http://schemas.openxmlformats.org/officeDocument/2006/relationships/hyperlink" Target="https://education.yandex.ru/" TargetMode="External"/><Relationship Id="rId199" Type="http://schemas.openxmlformats.org/officeDocument/2006/relationships/hyperlink" Target="https://education.yandex.ru/" TargetMode="External"/><Relationship Id="rId203" Type="http://schemas.openxmlformats.org/officeDocument/2006/relationships/hyperlink" Target="http://school-/" TargetMode="External"/><Relationship Id="rId19" Type="http://schemas.openxmlformats.org/officeDocument/2006/relationships/hyperlink" Target="https://education.yandex.ru/" TargetMode="External"/><Relationship Id="rId224" Type="http://schemas.openxmlformats.org/officeDocument/2006/relationships/hyperlink" Target="http://school-/" TargetMode="External"/><Relationship Id="rId245" Type="http://schemas.openxmlformats.org/officeDocument/2006/relationships/hyperlink" Target="https://education.yandex.ru/" TargetMode="External"/><Relationship Id="rId266" Type="http://schemas.openxmlformats.org/officeDocument/2006/relationships/hyperlink" Target="http://school-/" TargetMode="External"/><Relationship Id="rId287" Type="http://schemas.openxmlformats.org/officeDocument/2006/relationships/hyperlink" Target="https://education.yandex.ru/" TargetMode="External"/><Relationship Id="rId30" Type="http://schemas.openxmlformats.org/officeDocument/2006/relationships/hyperlink" Target="https://uchi.ru/" TargetMode="External"/><Relationship Id="rId105" Type="http://schemas.openxmlformats.org/officeDocument/2006/relationships/hyperlink" Target="https://education.yandex.ru/" TargetMode="External"/><Relationship Id="rId126" Type="http://schemas.openxmlformats.org/officeDocument/2006/relationships/hyperlink" Target="https://education.yandex.ru/" TargetMode="External"/><Relationship Id="rId147" Type="http://schemas.openxmlformats.org/officeDocument/2006/relationships/hyperlink" Target="https://education.yandex.ru/" TargetMode="External"/><Relationship Id="rId168" Type="http://schemas.openxmlformats.org/officeDocument/2006/relationships/hyperlink" Target="https://education.yandex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://school-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education.yandex.ru/" TargetMode="External"/><Relationship Id="rId235" Type="http://schemas.openxmlformats.org/officeDocument/2006/relationships/hyperlink" Target="https://education.yandex.ru/" TargetMode="External"/><Relationship Id="rId256" Type="http://schemas.openxmlformats.org/officeDocument/2006/relationships/hyperlink" Target="http://school-/" TargetMode="External"/><Relationship Id="rId277" Type="http://schemas.openxmlformats.org/officeDocument/2006/relationships/hyperlink" Target="https://education.yandex.ru/" TargetMode="External"/><Relationship Id="rId298" Type="http://schemas.openxmlformats.org/officeDocument/2006/relationships/hyperlink" Target="http://school-/" TargetMode="External"/><Relationship Id="rId116" Type="http://schemas.openxmlformats.org/officeDocument/2006/relationships/hyperlink" Target="http://school-/" TargetMode="External"/><Relationship Id="rId137" Type="http://schemas.openxmlformats.org/officeDocument/2006/relationships/hyperlink" Target="http://school-/" TargetMode="External"/><Relationship Id="rId158" Type="http://schemas.openxmlformats.org/officeDocument/2006/relationships/hyperlink" Target="http://school-/" TargetMode="External"/><Relationship Id="rId302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62" Type="http://schemas.openxmlformats.org/officeDocument/2006/relationships/hyperlink" Target="http://school-/" TargetMode="External"/><Relationship Id="rId83" Type="http://schemas.openxmlformats.org/officeDocument/2006/relationships/hyperlink" Target="http://school-/" TargetMode="External"/><Relationship Id="rId179" Type="http://schemas.openxmlformats.org/officeDocument/2006/relationships/hyperlink" Target="http://school-/" TargetMode="External"/><Relationship Id="rId190" Type="http://schemas.openxmlformats.org/officeDocument/2006/relationships/hyperlink" Target="https://education.yandex.ru/" TargetMode="External"/><Relationship Id="rId204" Type="http://schemas.openxmlformats.org/officeDocument/2006/relationships/hyperlink" Target="http://school-/" TargetMode="External"/><Relationship Id="rId225" Type="http://schemas.openxmlformats.org/officeDocument/2006/relationships/hyperlink" Target="http://school-/" TargetMode="External"/><Relationship Id="rId246" Type="http://schemas.openxmlformats.org/officeDocument/2006/relationships/hyperlink" Target="http://school-/" TargetMode="External"/><Relationship Id="rId267" Type="http://schemas.openxmlformats.org/officeDocument/2006/relationships/hyperlink" Target="https://education.yandex.ru/" TargetMode="External"/><Relationship Id="rId288" Type="http://schemas.openxmlformats.org/officeDocument/2006/relationships/hyperlink" Target="http://school-/" TargetMode="External"/><Relationship Id="rId106" Type="http://schemas.openxmlformats.org/officeDocument/2006/relationships/hyperlink" Target="http://school-/" TargetMode="External"/><Relationship Id="rId127" Type="http://schemas.openxmlformats.org/officeDocument/2006/relationships/hyperlink" Target="http://school-/" TargetMode="External"/><Relationship Id="rId10" Type="http://schemas.openxmlformats.org/officeDocument/2006/relationships/hyperlink" Target="https://education.yandex.ru/" TargetMode="External"/><Relationship Id="rId31" Type="http://schemas.openxmlformats.org/officeDocument/2006/relationships/hyperlink" Target="https://education.yandex.ru/" TargetMode="External"/><Relationship Id="rId52" Type="http://schemas.openxmlformats.org/officeDocument/2006/relationships/hyperlink" Target="https://education.yandex.ru/" TargetMode="External"/><Relationship Id="rId73" Type="http://schemas.openxmlformats.org/officeDocument/2006/relationships/hyperlink" Target="https://education.yandex.ru/" TargetMode="External"/><Relationship Id="rId94" Type="http://schemas.openxmlformats.org/officeDocument/2006/relationships/hyperlink" Target="https://education.yandex.ru/" TargetMode="External"/><Relationship Id="rId148" Type="http://schemas.openxmlformats.org/officeDocument/2006/relationships/hyperlink" Target="http://school-/" TargetMode="External"/><Relationship Id="rId169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education.yandex.ru/" TargetMode="External"/><Relationship Id="rId215" Type="http://schemas.openxmlformats.org/officeDocument/2006/relationships/hyperlink" Target="http://school-/" TargetMode="External"/><Relationship Id="rId236" Type="http://schemas.openxmlformats.org/officeDocument/2006/relationships/hyperlink" Target="http://school-/" TargetMode="External"/><Relationship Id="rId257" Type="http://schemas.openxmlformats.org/officeDocument/2006/relationships/hyperlink" Target="https://education.yandex.ru/" TargetMode="External"/><Relationship Id="rId278" Type="http://schemas.openxmlformats.org/officeDocument/2006/relationships/hyperlink" Target="http://school-/" TargetMode="External"/><Relationship Id="rId303" Type="http://schemas.openxmlformats.org/officeDocument/2006/relationships/hyperlink" Target="http://www.school.edu.ru/" TargetMode="External"/><Relationship Id="rId42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education.yandex.ru/" TargetMode="External"/><Relationship Id="rId191" Type="http://schemas.openxmlformats.org/officeDocument/2006/relationships/hyperlink" Target="http://school-/" TargetMode="External"/><Relationship Id="rId205" Type="http://schemas.openxmlformats.org/officeDocument/2006/relationships/hyperlink" Target="https://education.yandex.ru/" TargetMode="External"/><Relationship Id="rId247" Type="http://schemas.openxmlformats.org/officeDocument/2006/relationships/hyperlink" Target="https://education.yandex.ru/" TargetMode="External"/><Relationship Id="rId107" Type="http://schemas.openxmlformats.org/officeDocument/2006/relationships/hyperlink" Target="http://school-/" TargetMode="External"/><Relationship Id="rId289" Type="http://schemas.openxmlformats.org/officeDocument/2006/relationships/hyperlink" Target="https://education.yandex.ru/" TargetMode="External"/><Relationship Id="rId11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149" Type="http://schemas.openxmlformats.org/officeDocument/2006/relationships/hyperlink" Target="http://school-/" TargetMode="External"/><Relationship Id="rId95" Type="http://schemas.openxmlformats.org/officeDocument/2006/relationships/hyperlink" Target="http://school-/" TargetMode="External"/><Relationship Id="rId160" Type="http://schemas.openxmlformats.org/officeDocument/2006/relationships/hyperlink" Target="http://school-/" TargetMode="External"/><Relationship Id="rId216" Type="http://schemas.openxmlformats.org/officeDocument/2006/relationships/hyperlink" Target="http://school-/" TargetMode="External"/><Relationship Id="rId258" Type="http://schemas.openxmlformats.org/officeDocument/2006/relationships/hyperlink" Target="http://school-/" TargetMode="External"/><Relationship Id="rId22" Type="http://schemas.openxmlformats.org/officeDocument/2006/relationships/hyperlink" Target="https://education.yandex.ru/" TargetMode="External"/><Relationship Id="rId64" Type="http://schemas.openxmlformats.org/officeDocument/2006/relationships/hyperlink" Target="https://education.yandex.ru/" TargetMode="External"/><Relationship Id="rId118" Type="http://schemas.openxmlformats.org/officeDocument/2006/relationships/hyperlink" Target="http://school-/" TargetMode="External"/><Relationship Id="rId171" Type="http://schemas.openxmlformats.org/officeDocument/2006/relationships/hyperlink" Target="https://education.yandex.ru/" TargetMode="External"/><Relationship Id="rId227" Type="http://schemas.openxmlformats.org/officeDocument/2006/relationships/hyperlink" Target="http://school-/" TargetMode="External"/><Relationship Id="rId269" Type="http://schemas.openxmlformats.org/officeDocument/2006/relationships/hyperlink" Target="https://education.yandex.ru/" TargetMode="External"/><Relationship Id="rId33" Type="http://schemas.openxmlformats.org/officeDocument/2006/relationships/hyperlink" Target="https://uchi.ru/" TargetMode="External"/><Relationship Id="rId129" Type="http://schemas.openxmlformats.org/officeDocument/2006/relationships/hyperlink" Target="https://education.yandex.ru/" TargetMode="External"/><Relationship Id="rId280" Type="http://schemas.openxmlformats.org/officeDocument/2006/relationships/hyperlink" Target="http://school-/" TargetMode="External"/><Relationship Id="rId75" Type="http://schemas.openxmlformats.org/officeDocument/2006/relationships/hyperlink" Target="https://uchi.ru/" TargetMode="External"/><Relationship Id="rId140" Type="http://schemas.openxmlformats.org/officeDocument/2006/relationships/hyperlink" Target="http://school-/" TargetMode="External"/><Relationship Id="rId182" Type="http://schemas.openxmlformats.org/officeDocument/2006/relationships/hyperlink" Target="http://school-/" TargetMode="External"/><Relationship Id="rId6" Type="http://schemas.openxmlformats.org/officeDocument/2006/relationships/hyperlink" Target="https://uchi.ru/" TargetMode="External"/><Relationship Id="rId238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BC1662-9298-4BEE-87C0-F4B7992C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16500</Words>
  <Characters>94054</Characters>
  <Application>Microsoft Office Word</Application>
  <DocSecurity>0</DocSecurity>
  <Lines>783</Lines>
  <Paragraphs>220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6</cp:revision>
  <dcterms:created xsi:type="dcterms:W3CDTF">2022-10-01T06:42:00Z</dcterms:created>
  <dcterms:modified xsi:type="dcterms:W3CDTF">2022-10-10T16:15:00Z</dcterms:modified>
  <cp:category/>
</cp:coreProperties>
</file>